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8DF3A" w14:textId="77777777" w:rsidR="00E42E4C" w:rsidRDefault="00EB6174" w:rsidP="00EB6174">
      <w:pPr>
        <w:pStyle w:val="Heading1"/>
      </w:pPr>
      <w:r>
        <w:t xml:space="preserve">Nullify Debate </w:t>
      </w:r>
    </w:p>
    <w:p w14:paraId="3FE86141" w14:textId="77777777" w:rsidR="00EB6174" w:rsidRDefault="00EB6174" w:rsidP="00EB6174"/>
    <w:p w14:paraId="50E7C265" w14:textId="62599EAF" w:rsidR="000E6D51" w:rsidRDefault="000E6D51" w:rsidP="00EB6174">
      <w:r>
        <w:t xml:space="preserve">The debate space is often </w:t>
      </w:r>
      <w:r w:rsidR="001A1704">
        <w:t>compared to a courtroom</w:t>
      </w:r>
      <w:r>
        <w:t xml:space="preserve">: we have juries, and defend positions and evaluate evidence. </w:t>
      </w:r>
      <w:r w:rsidR="001A1704">
        <w:t xml:space="preserve">People outside the community think we want to be lawyers. </w:t>
      </w:r>
      <w:r>
        <w:t xml:space="preserve">But the debate community puts more than arguments and evidence on trial. I am not the only woman who has been told her voice is too high, her outfit is wrong, or that she is a bitch. The debate community has an inexcusable history and tendency to reinforce gender norms and allow people to get away with </w:t>
      </w:r>
      <w:proofErr w:type="spellStart"/>
      <w:r>
        <w:t>microag</w:t>
      </w:r>
      <w:r w:rsidR="001961C4">
        <w:t>g</w:t>
      </w:r>
      <w:r>
        <w:t>ressions</w:t>
      </w:r>
      <w:proofErr w:type="spellEnd"/>
      <w:r>
        <w:t xml:space="preserve"> (and worse) towards multiple subsets of minority groups.</w:t>
      </w:r>
    </w:p>
    <w:p w14:paraId="661976FA" w14:textId="77777777" w:rsidR="00EB6174" w:rsidRDefault="00EB6174" w:rsidP="00EB6174">
      <w:r>
        <w:t>At TFA State my junior year a student got away with blatant sexual harassment of three women. I debated this student flight two of the last round of the night. I stood outside of a classroom in a deserted hallway and mentally noted that I should find some friends to walk back to the main building</w:t>
      </w:r>
      <w:r w:rsidR="00711F32">
        <w:t xml:space="preserve"> with me</w:t>
      </w:r>
      <w:r>
        <w:t>, as it was late and the LD building was far from where my team was planning to meet me. While waiting outside of the round, my opponent and his two friends, all three older males, began to make conversation with me. They gathered around, telling me about their achievements as policy debaters before switching to LD, and I got the distinct sense they were trying to intimidate me. They began making uncomfortably sexist comments, so I mentioned that they were making me feel uncomfortable- specifically, that the way they talked about women made me understand why more women do not do policy debate. My opponent laughed, and remarked “girls don’t do policy because they cannot debate from the kitchen”. I was horrified, but they kept going. The three students went on to explain to me how no moral theo</w:t>
      </w:r>
      <w:r w:rsidR="00726F39">
        <w:t xml:space="preserve">ries condemn rape, meaning that there isn’t actually a reason to consider it bad. I felt exponentially more uncomfortable each time they talked, because while they hadn’t explicitly threatened me, they were older, bigger, and there was no one around to help me. When the first flight finally came out, I walked into the room on the verge of tears. My opponent not only did not react, he made a point to debate aggressively and walk over and laugh with his friends during my prep time. The biggest shock of this situation to me is that the judge, a teacher and </w:t>
      </w:r>
      <w:proofErr w:type="gramStart"/>
      <w:r w:rsidR="00726F39">
        <w:t>well respected</w:t>
      </w:r>
      <w:proofErr w:type="gramEnd"/>
      <w:r w:rsidR="00726F39">
        <w:t xml:space="preserve"> coach, did nothing about the escalating </w:t>
      </w:r>
      <w:r w:rsidR="00711F32">
        <w:t xml:space="preserve">tension and sexism in the room. </w:t>
      </w:r>
      <w:r w:rsidR="000E6D51">
        <w:t>The coach of this student, who vehemently defended his student’s right to sexually harass me, was even later allowed to be present at a discussion surrounding women in debate. He then explained that his best friend had sexually assaulted a woman, but that it does not define his friend’s character- the action was not condemned.</w:t>
      </w:r>
    </w:p>
    <w:p w14:paraId="79F6504D" w14:textId="4325E437" w:rsidR="000E6D51" w:rsidRDefault="000E6D51" w:rsidP="00EB6174">
      <w:r>
        <w:t>It is time to change t</w:t>
      </w:r>
      <w:r w:rsidR="001A1704">
        <w:t>he roles of judges. The judge should</w:t>
      </w:r>
      <w:r>
        <w:t xml:space="preserve"> not</w:t>
      </w:r>
      <w:r w:rsidR="001A1704">
        <w:t xml:space="preserve"> be</w:t>
      </w:r>
      <w:r>
        <w:t xml:space="preserve"> a tabula rasa flow machine. You have an obligation to take care of the children you are supposed to be teaching in this academic activity. Thus, I advocate that </w:t>
      </w:r>
      <w:r w:rsidR="007C1F4B">
        <w:t xml:space="preserve">in situations </w:t>
      </w:r>
      <w:r w:rsidR="00EA504E">
        <w:t xml:space="preserve">of </w:t>
      </w:r>
      <w:proofErr w:type="spellStart"/>
      <w:r w:rsidR="00EA504E">
        <w:t>microaggressions</w:t>
      </w:r>
      <w:proofErr w:type="spellEnd"/>
      <w:r w:rsidR="00EA504E">
        <w:t xml:space="preserve"> in the debate space the judges nullify the flow and vote down debaters who engage in problematic behavior.</w:t>
      </w:r>
    </w:p>
    <w:p w14:paraId="797380FF" w14:textId="77777777" w:rsidR="00636487" w:rsidRPr="00806E00" w:rsidRDefault="00636487" w:rsidP="00636487">
      <w:pPr>
        <w:rPr>
          <w:rFonts w:asciiTheme="majorHAnsi" w:hAnsiTheme="majorHAnsi"/>
          <w:szCs w:val="22"/>
        </w:rPr>
      </w:pPr>
      <w:r w:rsidRPr="00806E00">
        <w:rPr>
          <w:rFonts w:asciiTheme="majorHAnsi" w:hAnsiTheme="majorHAnsi"/>
          <w:szCs w:val="22"/>
        </w:rPr>
        <w:t>Criticism linked to revolutionary praxis is key to shifting real world discourses</w:t>
      </w:r>
      <w:r w:rsidR="00806E00">
        <w:rPr>
          <w:rFonts w:asciiTheme="majorHAnsi" w:hAnsiTheme="majorHAnsi"/>
          <w:szCs w:val="22"/>
        </w:rPr>
        <w:t>- the aff creates a safe space to examine oppression and power structures that is unique to academic activities</w:t>
      </w:r>
      <w:r w:rsidRPr="00806E00">
        <w:rPr>
          <w:rFonts w:asciiTheme="majorHAnsi" w:hAnsiTheme="majorHAnsi"/>
          <w:szCs w:val="22"/>
        </w:rPr>
        <w:t xml:space="preserve">. hooks </w:t>
      </w:r>
      <w:r w:rsidRPr="00806E00">
        <w:rPr>
          <w:rFonts w:asciiTheme="majorHAnsi" w:hAnsiTheme="majorHAnsi"/>
          <w:sz w:val="12"/>
          <w:szCs w:val="12"/>
        </w:rPr>
        <w:t>[bell hooks, Yearning: Race, Gender and Culture, 2009, p 57-58, http://grr.aaaaarg.org/upload/bell-hooks-yearning-race-gender-and-cultural-politics-1.pdf, IADM]</w:t>
      </w:r>
    </w:p>
    <w:p w14:paraId="5F28AD8C" w14:textId="77777777" w:rsidR="00636487" w:rsidRPr="00806E00" w:rsidRDefault="00636487" w:rsidP="00636487">
      <w:pPr>
        <w:rPr>
          <w:rFonts w:asciiTheme="minorHAnsi" w:eastAsia="ＭＳ 明朝" w:hAnsiTheme="minorHAnsi"/>
          <w:sz w:val="12"/>
          <w:szCs w:val="12"/>
        </w:rPr>
      </w:pPr>
    </w:p>
    <w:p w14:paraId="3696B7E4" w14:textId="77777777" w:rsidR="00636487" w:rsidRPr="00636487" w:rsidRDefault="00636487" w:rsidP="00636487">
      <w:pPr>
        <w:rPr>
          <w:rFonts w:asciiTheme="majorHAnsi" w:hAnsiTheme="majorHAnsi"/>
        </w:rPr>
      </w:pPr>
      <w:r w:rsidRPr="00806E00">
        <w:rPr>
          <w:rFonts w:asciiTheme="majorHAnsi" w:hAnsiTheme="majorHAnsi"/>
          <w:sz w:val="12"/>
          <w:szCs w:val="12"/>
        </w:rPr>
        <w:t xml:space="preserve">¶ Trendy cultural cri- written about and the critics who write about them, a politic of </w:t>
      </w:r>
      <w:proofErr w:type="spellStart"/>
      <w:r w:rsidRPr="00806E00">
        <w:rPr>
          <w:rFonts w:asciiTheme="majorHAnsi" w:hAnsiTheme="majorHAnsi"/>
          <w:sz w:val="12"/>
          <w:szCs w:val="12"/>
        </w:rPr>
        <w:t>domi</w:t>
      </w:r>
      <w:proofErr w:type="spellEnd"/>
      <w:r w:rsidRPr="00806E00">
        <w:rPr>
          <w:rFonts w:asciiTheme="majorHAnsi" w:hAnsiTheme="majorHAnsi"/>
          <w:sz w:val="12"/>
          <w:szCs w:val="12"/>
        </w:rPr>
        <w:t xml:space="preserve">-¶ ‘1 </w:t>
      </w:r>
      <w:proofErr w:type="spellStart"/>
      <w:r w:rsidRPr="00806E00">
        <w:rPr>
          <w:rFonts w:asciiTheme="majorHAnsi" w:hAnsiTheme="majorHAnsi"/>
          <w:sz w:val="12"/>
          <w:szCs w:val="12"/>
        </w:rPr>
        <w:t>tique</w:t>
      </w:r>
      <w:proofErr w:type="spellEnd"/>
      <w:r w:rsidRPr="00806E00">
        <w:rPr>
          <w:rFonts w:asciiTheme="majorHAnsi" w:hAnsiTheme="majorHAnsi"/>
          <w:sz w:val="12"/>
          <w:szCs w:val="12"/>
        </w:rPr>
        <w:t xml:space="preserve"> that is in no way linked to a concern with critical pedagogy </w:t>
      </w:r>
      <w:r w:rsidRPr="00636487">
        <w:rPr>
          <w:rFonts w:asciiTheme="majorHAnsi" w:hAnsiTheme="majorHAnsi"/>
          <w:sz w:val="12"/>
          <w:szCs w:val="12"/>
        </w:rPr>
        <w:t xml:space="preserve">or nation is easily reproduced wherein intellectual elites assume an old¶ liberation struggles hinders this process. When white critics write colonizing role, that of privileged interpreter-cultural overseers. En-¶ about black culture ’cause it’s the “in” subject Without interrogating </w:t>
      </w:r>
      <w:proofErr w:type="spellStart"/>
      <w:r w:rsidRPr="00636487">
        <w:rPr>
          <w:rFonts w:asciiTheme="majorHAnsi" w:hAnsiTheme="majorHAnsi"/>
          <w:sz w:val="12"/>
          <w:szCs w:val="12"/>
        </w:rPr>
        <w:t>tering</w:t>
      </w:r>
      <w:proofErr w:type="spellEnd"/>
      <w:r w:rsidRPr="00636487">
        <w:rPr>
          <w:rFonts w:asciiTheme="majorHAnsi" w:hAnsiTheme="majorHAnsi"/>
          <w:sz w:val="12"/>
          <w:szCs w:val="12"/>
        </w:rPr>
        <w:t xml:space="preserve"> the university as a writer concerned with acquiring credentials¶ their work to see whether or not it helps perpetuate and maintain </w:t>
      </w:r>
      <w:proofErr w:type="spellStart"/>
      <w:r w:rsidRPr="00636487">
        <w:rPr>
          <w:rFonts w:asciiTheme="majorHAnsi" w:hAnsiTheme="majorHAnsi"/>
          <w:sz w:val="12"/>
          <w:szCs w:val="12"/>
        </w:rPr>
        <w:t>rac</w:t>
      </w:r>
      <w:proofErr w:type="spellEnd"/>
      <w:r w:rsidRPr="00636487">
        <w:rPr>
          <w:rFonts w:asciiTheme="majorHAnsi" w:hAnsiTheme="majorHAnsi"/>
          <w:sz w:val="12"/>
          <w:szCs w:val="12"/>
        </w:rPr>
        <w:t xml:space="preserve">- ’ that would help me get a job, I am constantly aware of the way our¶ </w:t>
      </w:r>
      <w:proofErr w:type="spellStart"/>
      <w:r w:rsidRPr="00636487">
        <w:rPr>
          <w:rFonts w:asciiTheme="majorHAnsi" w:hAnsiTheme="majorHAnsi"/>
          <w:sz w:val="12"/>
          <w:szCs w:val="12"/>
        </w:rPr>
        <w:t>ist</w:t>
      </w:r>
      <w:proofErr w:type="spellEnd"/>
      <w:r w:rsidRPr="00636487">
        <w:rPr>
          <w:rFonts w:asciiTheme="majorHAnsi" w:hAnsiTheme="majorHAnsi"/>
          <w:sz w:val="12"/>
          <w:szCs w:val="12"/>
        </w:rPr>
        <w:t xml:space="preserve"> domination, they participate in the commodification of “blackness” very location in an academic setting, where one’s work is periodically¶ that is so peculiar to postmodern strategies of colonization. </w:t>
      </w:r>
      <w:proofErr w:type="spellStart"/>
      <w:r w:rsidRPr="00636487">
        <w:rPr>
          <w:rFonts w:asciiTheme="majorHAnsi" w:hAnsiTheme="majorHAnsi"/>
          <w:sz w:val="12"/>
          <w:szCs w:val="12"/>
        </w:rPr>
        <w:t>Jhally</w:t>
      </w:r>
      <w:proofErr w:type="spellEnd"/>
      <w:r w:rsidRPr="00636487">
        <w:rPr>
          <w:rFonts w:asciiTheme="majorHAnsi" w:hAnsiTheme="majorHAnsi"/>
          <w:sz w:val="12"/>
          <w:szCs w:val="12"/>
        </w:rPr>
        <w:t xml:space="preserve"> and reviewed, judged, evaluated, etc., informs what we write about and¶ Angus define postmodern culture as a “society where social identity is how we write. On one hand, “cultural studies” has made writing about¶ formed through mass-mediated images and where culture and econ. </w:t>
      </w:r>
      <w:proofErr w:type="gramStart"/>
      <w:r w:rsidRPr="00636487">
        <w:rPr>
          <w:rFonts w:asciiTheme="majorHAnsi" w:hAnsiTheme="majorHAnsi"/>
          <w:sz w:val="12"/>
          <w:szCs w:val="12"/>
        </w:rPr>
        <w:t>non</w:t>
      </w:r>
      <w:proofErr w:type="gramEnd"/>
      <w:r w:rsidRPr="00636487">
        <w:rPr>
          <w:rFonts w:asciiTheme="majorHAnsi" w:hAnsiTheme="majorHAnsi"/>
          <w:sz w:val="12"/>
          <w:szCs w:val="12"/>
        </w:rPr>
        <w:t xml:space="preserve">-white culture more acceptable, particularly in the humanities; yet,¶ </w:t>
      </w:r>
      <w:proofErr w:type="spellStart"/>
      <w:r w:rsidRPr="00636487">
        <w:rPr>
          <w:rFonts w:asciiTheme="majorHAnsi" w:hAnsiTheme="majorHAnsi"/>
          <w:sz w:val="12"/>
          <w:szCs w:val="12"/>
        </w:rPr>
        <w:t>omy</w:t>
      </w:r>
      <w:proofErr w:type="spellEnd"/>
      <w:r w:rsidRPr="00636487">
        <w:rPr>
          <w:rFonts w:asciiTheme="majorHAnsi" w:hAnsiTheme="majorHAnsi"/>
          <w:sz w:val="12"/>
          <w:szCs w:val="12"/>
        </w:rPr>
        <w:t xml:space="preserve"> have merged to form a single sphere.” There is too little work on the other hand, this work does not emerge within a context that¶ Which seeks to examine the impact of postmodernism on </w:t>
      </w:r>
      <w:proofErr w:type="spellStart"/>
      <w:r w:rsidRPr="00636487">
        <w:rPr>
          <w:rFonts w:asciiTheme="majorHAnsi" w:hAnsiTheme="majorHAnsi"/>
          <w:sz w:val="12"/>
          <w:szCs w:val="12"/>
        </w:rPr>
        <w:t>contempo</w:t>
      </w:r>
      <w:proofErr w:type="spellEnd"/>
      <w:r w:rsidRPr="00636487">
        <w:rPr>
          <w:rFonts w:asciiTheme="majorHAnsi" w:hAnsiTheme="majorHAnsi"/>
          <w:sz w:val="12"/>
          <w:szCs w:val="12"/>
        </w:rPr>
        <w:t xml:space="preserve">- necessarily stresses the need to approach these subjects with a pro-¶ </w:t>
      </w:r>
      <w:proofErr w:type="spellStart"/>
      <w:r w:rsidRPr="00636487">
        <w:rPr>
          <w:rFonts w:asciiTheme="majorHAnsi" w:hAnsiTheme="majorHAnsi"/>
          <w:sz w:val="12"/>
          <w:szCs w:val="12"/>
        </w:rPr>
        <w:t>rary</w:t>
      </w:r>
      <w:proofErr w:type="spellEnd"/>
      <w:r w:rsidRPr="00636487">
        <w:rPr>
          <w:rFonts w:asciiTheme="majorHAnsi" w:hAnsiTheme="majorHAnsi"/>
          <w:sz w:val="12"/>
          <w:szCs w:val="12"/>
        </w:rPr>
        <w:t xml:space="preserve"> black culture. An oppositional cultural politic has always informed </w:t>
      </w:r>
      <w:proofErr w:type="spellStart"/>
      <w:r w:rsidRPr="00636487">
        <w:rPr>
          <w:rFonts w:asciiTheme="majorHAnsi" w:hAnsiTheme="majorHAnsi"/>
          <w:sz w:val="12"/>
          <w:szCs w:val="12"/>
        </w:rPr>
        <w:t>gressive</w:t>
      </w:r>
      <w:proofErr w:type="spellEnd"/>
      <w:r w:rsidRPr="00636487">
        <w:rPr>
          <w:rFonts w:asciiTheme="majorHAnsi" w:hAnsiTheme="majorHAnsi"/>
          <w:sz w:val="12"/>
          <w:szCs w:val="12"/>
        </w:rPr>
        <w:t xml:space="preserve"> politics or a </w:t>
      </w:r>
      <w:proofErr w:type="spellStart"/>
      <w:r w:rsidRPr="00636487">
        <w:rPr>
          <w:rFonts w:asciiTheme="majorHAnsi" w:hAnsiTheme="majorHAnsi"/>
          <w:sz w:val="12"/>
          <w:szCs w:val="12"/>
        </w:rPr>
        <w:t>liberatory</w:t>
      </w:r>
      <w:proofErr w:type="spellEnd"/>
      <w:r w:rsidRPr="00636487">
        <w:rPr>
          <w:rFonts w:asciiTheme="majorHAnsi" w:hAnsiTheme="majorHAnsi"/>
          <w:sz w:val="12"/>
          <w:szCs w:val="12"/>
        </w:rPr>
        <w:t xml:space="preserve"> pedagogy. Therein lies the danger. </w:t>
      </w:r>
      <w:proofErr w:type="spellStart"/>
      <w:r w:rsidRPr="00636487">
        <w:rPr>
          <w:rFonts w:asciiTheme="majorHAnsi" w:hAnsiTheme="majorHAnsi"/>
          <w:sz w:val="12"/>
          <w:szCs w:val="12"/>
        </w:rPr>
        <w:t>Cul</w:t>
      </w:r>
      <w:proofErr w:type="spellEnd"/>
      <w:r w:rsidRPr="00636487">
        <w:rPr>
          <w:rFonts w:asciiTheme="majorHAnsi" w:hAnsiTheme="majorHAnsi"/>
          <w:sz w:val="12"/>
          <w:szCs w:val="12"/>
        </w:rPr>
        <w:t xml:space="preserve">-¶ </w:t>
      </w:r>
      <w:proofErr w:type="spellStart"/>
      <w:r w:rsidRPr="00636487">
        <w:rPr>
          <w:rFonts w:asciiTheme="majorHAnsi" w:hAnsiTheme="majorHAnsi"/>
          <w:sz w:val="12"/>
          <w:szCs w:val="12"/>
        </w:rPr>
        <w:t>tl‘anSfOI‘matiVC</w:t>
      </w:r>
      <w:proofErr w:type="spellEnd"/>
      <w:r w:rsidRPr="00636487">
        <w:rPr>
          <w:rFonts w:asciiTheme="majorHAnsi" w:hAnsiTheme="majorHAnsi"/>
          <w:sz w:val="12"/>
          <w:szCs w:val="12"/>
        </w:rPr>
        <w:t xml:space="preserve"> </w:t>
      </w:r>
      <w:proofErr w:type="spellStart"/>
      <w:r w:rsidRPr="00636487">
        <w:rPr>
          <w:rFonts w:asciiTheme="majorHAnsi" w:hAnsiTheme="majorHAnsi"/>
          <w:sz w:val="12"/>
          <w:szCs w:val="12"/>
        </w:rPr>
        <w:t>blaCk</w:t>
      </w:r>
      <w:proofErr w:type="spellEnd"/>
      <w:r w:rsidRPr="00636487">
        <w:rPr>
          <w:rFonts w:asciiTheme="majorHAnsi" w:hAnsiTheme="majorHAnsi"/>
          <w:sz w:val="12"/>
          <w:szCs w:val="12"/>
        </w:rPr>
        <w:t xml:space="preserve"> liberation Struggle. More than ever before, </w:t>
      </w:r>
      <w:proofErr w:type="spellStart"/>
      <w:r w:rsidRPr="00636487">
        <w:rPr>
          <w:rFonts w:asciiTheme="majorHAnsi" w:hAnsiTheme="majorHAnsi"/>
          <w:sz w:val="12"/>
          <w:szCs w:val="12"/>
        </w:rPr>
        <w:t>cul</w:t>
      </w:r>
      <w:proofErr w:type="spellEnd"/>
      <w:r w:rsidRPr="00636487">
        <w:rPr>
          <w:rFonts w:asciiTheme="majorHAnsi" w:hAnsiTheme="majorHAnsi"/>
          <w:sz w:val="12"/>
          <w:szCs w:val="12"/>
        </w:rPr>
        <w:t xml:space="preserve">- </w:t>
      </w:r>
      <w:proofErr w:type="spellStart"/>
      <w:r w:rsidRPr="00636487">
        <w:rPr>
          <w:rFonts w:asciiTheme="majorHAnsi" w:hAnsiTheme="majorHAnsi"/>
          <w:sz w:val="12"/>
          <w:szCs w:val="12"/>
        </w:rPr>
        <w:t>tural</w:t>
      </w:r>
      <w:proofErr w:type="spellEnd"/>
      <w:r w:rsidRPr="00636487">
        <w:rPr>
          <w:rFonts w:asciiTheme="majorHAnsi" w:hAnsiTheme="majorHAnsi"/>
          <w:sz w:val="12"/>
          <w:szCs w:val="12"/>
        </w:rPr>
        <w:t xml:space="preserve"> studies could easily become the space for the informers: those¶ </w:t>
      </w:r>
      <w:proofErr w:type="spellStart"/>
      <w:r w:rsidRPr="00636487">
        <w:rPr>
          <w:rFonts w:asciiTheme="majorHAnsi" w:hAnsiTheme="majorHAnsi"/>
          <w:sz w:val="12"/>
          <w:szCs w:val="12"/>
        </w:rPr>
        <w:t>tural</w:t>
      </w:r>
      <w:proofErr w:type="spellEnd"/>
      <w:r w:rsidRPr="00636487">
        <w:rPr>
          <w:rFonts w:asciiTheme="majorHAnsi" w:hAnsiTheme="majorHAnsi"/>
          <w:sz w:val="12"/>
          <w:szCs w:val="12"/>
        </w:rPr>
        <w:t xml:space="preserve"> criticism that can illuminate and enri</w:t>
      </w:r>
      <w:bookmarkStart w:id="0" w:name="_GoBack"/>
      <w:bookmarkEnd w:id="0"/>
      <w:r w:rsidRPr="00636487">
        <w:rPr>
          <w:rFonts w:asciiTheme="majorHAnsi" w:hAnsiTheme="majorHAnsi"/>
          <w:sz w:val="12"/>
          <w:szCs w:val="12"/>
        </w:rPr>
        <w:t>ch our understanding of the folks who appear to be allied with the disadvantaged, the oppressed</w:t>
      </w:r>
      <w:proofErr w:type="gramStart"/>
      <w:r w:rsidRPr="00636487">
        <w:rPr>
          <w:rFonts w:asciiTheme="majorHAnsi" w:hAnsiTheme="majorHAnsi"/>
          <w:sz w:val="12"/>
          <w:szCs w:val="12"/>
        </w:rPr>
        <w:t>,¶</w:t>
      </w:r>
      <w:proofErr w:type="gramEnd"/>
      <w:r w:rsidRPr="00636487">
        <w:rPr>
          <w:rFonts w:asciiTheme="majorHAnsi" w:hAnsiTheme="majorHAnsi"/>
          <w:sz w:val="12"/>
          <w:szCs w:val="12"/>
        </w:rPr>
        <w:t xml:space="preserve"> social formation of black identity, the commodification of “blackness,” who are either spies or there to mediate between the forces of </w:t>
      </w:r>
      <w:proofErr w:type="spellStart"/>
      <w:r w:rsidRPr="00636487">
        <w:rPr>
          <w:rFonts w:asciiTheme="majorHAnsi" w:hAnsiTheme="majorHAnsi"/>
          <w:sz w:val="12"/>
          <w:szCs w:val="12"/>
        </w:rPr>
        <w:t>domi</w:t>
      </w:r>
      <w:proofErr w:type="spellEnd"/>
      <w:r w:rsidRPr="00636487">
        <w:rPr>
          <w:rFonts w:asciiTheme="majorHAnsi" w:hAnsiTheme="majorHAnsi"/>
          <w:sz w:val="12"/>
          <w:szCs w:val="12"/>
        </w:rPr>
        <w:t xml:space="preserve">-¶ </w:t>
      </w:r>
      <w:proofErr w:type="spellStart"/>
      <w:r w:rsidRPr="00636487">
        <w:rPr>
          <w:rFonts w:asciiTheme="majorHAnsi" w:hAnsiTheme="majorHAnsi"/>
          <w:sz w:val="12"/>
          <w:szCs w:val="12"/>
        </w:rPr>
        <w:t>iS</w:t>
      </w:r>
      <w:proofErr w:type="spellEnd"/>
      <w:r w:rsidRPr="00636487">
        <w:rPr>
          <w:rFonts w:asciiTheme="majorHAnsi" w:hAnsiTheme="majorHAnsi"/>
          <w:sz w:val="12"/>
          <w:szCs w:val="12"/>
        </w:rPr>
        <w:t xml:space="preserve"> needed It Will not emerge solely from black critics but from all </w:t>
      </w:r>
      <w:proofErr w:type="spellStart"/>
      <w:r w:rsidRPr="00636487">
        <w:rPr>
          <w:rFonts w:asciiTheme="majorHAnsi" w:hAnsiTheme="majorHAnsi"/>
          <w:sz w:val="12"/>
          <w:szCs w:val="12"/>
        </w:rPr>
        <w:t>cul</w:t>
      </w:r>
      <w:proofErr w:type="spellEnd"/>
      <w:r w:rsidRPr="00636487">
        <w:rPr>
          <w:rFonts w:asciiTheme="majorHAnsi" w:hAnsiTheme="majorHAnsi"/>
          <w:sz w:val="12"/>
          <w:szCs w:val="12"/>
        </w:rPr>
        <w:t xml:space="preserve">- nation and its victims. </w:t>
      </w:r>
      <w:proofErr w:type="gramStart"/>
      <w:r w:rsidRPr="00636487">
        <w:rPr>
          <w:rFonts w:asciiTheme="majorHAnsi" w:hAnsiTheme="majorHAnsi"/>
          <w:sz w:val="12"/>
          <w:szCs w:val="12"/>
        </w:rPr>
        <w:t xml:space="preserve">Vigilant insistence that cultural studies be linked¶ </w:t>
      </w:r>
      <w:proofErr w:type="spellStart"/>
      <w:r w:rsidRPr="00636487">
        <w:rPr>
          <w:rFonts w:asciiTheme="majorHAnsi" w:hAnsiTheme="majorHAnsi"/>
          <w:sz w:val="12"/>
          <w:szCs w:val="12"/>
        </w:rPr>
        <w:t>tural</w:t>
      </w:r>
      <w:proofErr w:type="spellEnd"/>
      <w:r w:rsidRPr="00636487">
        <w:rPr>
          <w:rFonts w:asciiTheme="majorHAnsi" w:hAnsiTheme="majorHAnsi"/>
          <w:sz w:val="12"/>
          <w:szCs w:val="12"/>
        </w:rPr>
        <w:t xml:space="preserve"> critics who are concerned with the eradication of racism.</w:t>
      </w:r>
      <w:proofErr w:type="gramEnd"/>
      <w:r w:rsidRPr="00636487">
        <w:rPr>
          <w:rFonts w:asciiTheme="majorHAnsi" w:hAnsiTheme="majorHAnsi"/>
          <w:sz w:val="12"/>
          <w:szCs w:val="12"/>
        </w:rPr>
        <w:t xml:space="preserve"> </w:t>
      </w:r>
      <w:proofErr w:type="gramStart"/>
      <w:r w:rsidRPr="00636487">
        <w:rPr>
          <w:rFonts w:asciiTheme="majorHAnsi" w:hAnsiTheme="majorHAnsi"/>
          <w:sz w:val="12"/>
          <w:szCs w:val="12"/>
        </w:rPr>
        <w:t>to</w:t>
      </w:r>
      <w:proofErr w:type="gramEnd"/>
      <w:r w:rsidRPr="00636487">
        <w:rPr>
          <w:rFonts w:asciiTheme="majorHAnsi" w:hAnsiTheme="majorHAnsi"/>
          <w:sz w:val="12"/>
          <w:szCs w:val="12"/>
        </w:rPr>
        <w:t xml:space="preserve"> a progressive radical cultural politics will ensure that it is a location¶ Within the field of Cultural criticism there are very few African- that enables critical intervention. Ironically, though black writers¶ 1 American voices speaking out.</w:t>
      </w:r>
      <w:r w:rsidRPr="00636487">
        <w:rPr>
          <w:rFonts w:asciiTheme="majorHAnsi" w:hAnsiTheme="majorHAnsi"/>
          <w:sz w:val="16"/>
        </w:rPr>
        <w:t xml:space="preserve"> </w:t>
      </w:r>
      <w:r w:rsidRPr="00636487">
        <w:rPr>
          <w:rFonts w:asciiTheme="majorHAnsi" w:hAnsiTheme="majorHAnsi"/>
          <w:b/>
          <w:u w:val="single"/>
        </w:rPr>
        <w:t>There are more “black” voices, some</w:t>
      </w:r>
      <w:r w:rsidRPr="00636487">
        <w:rPr>
          <w:rFonts w:asciiTheme="majorHAnsi" w:hAnsiTheme="majorHAnsi"/>
          <w:sz w:val="16"/>
        </w:rPr>
        <w:t xml:space="preserve"> </w:t>
      </w:r>
      <w:proofErr w:type="spellStart"/>
      <w:r w:rsidRPr="00636487">
        <w:rPr>
          <w:rFonts w:asciiTheme="majorHAnsi" w:hAnsiTheme="majorHAnsi"/>
          <w:sz w:val="16"/>
        </w:rPr>
        <w:t>and/Or</w:t>
      </w:r>
      <w:proofErr w:type="spellEnd"/>
      <w:r w:rsidRPr="00636487">
        <w:rPr>
          <w:rFonts w:asciiTheme="majorHAnsi" w:hAnsiTheme="majorHAnsi"/>
          <w:sz w:val="16"/>
        </w:rPr>
        <w:t xml:space="preserve"> </w:t>
      </w:r>
      <w:proofErr w:type="spellStart"/>
      <w:r w:rsidRPr="00636487">
        <w:rPr>
          <w:rFonts w:asciiTheme="majorHAnsi" w:hAnsiTheme="majorHAnsi"/>
          <w:sz w:val="16"/>
        </w:rPr>
        <w:t>SChOlafS</w:t>
      </w:r>
      <w:proofErr w:type="spellEnd"/>
      <w:r w:rsidRPr="00636487">
        <w:rPr>
          <w:rFonts w:asciiTheme="majorHAnsi" w:hAnsiTheme="majorHAnsi"/>
          <w:sz w:val="16"/>
        </w:rPr>
        <w:t xml:space="preserve"> </w:t>
      </w:r>
      <w:proofErr w:type="spellStart"/>
      <w:r w:rsidRPr="00636487">
        <w:rPr>
          <w:rFonts w:asciiTheme="majorHAnsi" w:hAnsiTheme="majorHAnsi"/>
          <w:b/>
          <w:u w:val="single"/>
        </w:rPr>
        <w:t>haVe</w:t>
      </w:r>
      <w:proofErr w:type="spellEnd"/>
      <w:r w:rsidRPr="00636487">
        <w:rPr>
          <w:rFonts w:asciiTheme="majorHAnsi" w:hAnsiTheme="majorHAnsi"/>
          <w:sz w:val="16"/>
        </w:rPr>
        <w:t xml:space="preserve"> always been</w:t>
      </w:r>
      <w:r w:rsidRPr="00636487">
        <w:rPr>
          <w:rFonts w:asciiTheme="majorHAnsi" w:hAnsiTheme="majorHAnsi"/>
          <w:b/>
          <w:u w:val="single"/>
        </w:rPr>
        <w:t xml:space="preserve"> engaged in</w:t>
      </w:r>
      <w:r w:rsidRPr="00636487">
        <w:rPr>
          <w:rFonts w:asciiTheme="majorHAnsi" w:hAnsiTheme="majorHAnsi"/>
          <w:sz w:val="16"/>
        </w:rPr>
        <w:t xml:space="preserve"> </w:t>
      </w:r>
      <w:proofErr w:type="spellStart"/>
      <w:r w:rsidRPr="00636487">
        <w:rPr>
          <w:rFonts w:asciiTheme="majorHAnsi" w:hAnsiTheme="majorHAnsi"/>
          <w:b/>
          <w:u w:val="single"/>
        </w:rPr>
        <w:t>Wfifing</w:t>
      </w:r>
      <w:proofErr w:type="spellEnd"/>
      <w:r w:rsidRPr="00636487">
        <w:rPr>
          <w:rFonts w:asciiTheme="majorHAnsi" w:hAnsiTheme="majorHAnsi"/>
          <w:b/>
          <w:u w:val="single"/>
        </w:rPr>
        <w:t xml:space="preserve"> “Rural criticism' from Europe and many from Third World countries. When these critics</w:t>
      </w:r>
      <w:r w:rsidRPr="00636487">
        <w:rPr>
          <w:rFonts w:asciiTheme="majorHAnsi" w:hAnsiTheme="majorHAnsi"/>
          <w:sz w:val="12"/>
        </w:rPr>
        <w:t>¶</w:t>
      </w:r>
      <w:r w:rsidRPr="00636487">
        <w:rPr>
          <w:rFonts w:asciiTheme="majorHAnsi" w:hAnsiTheme="majorHAnsi"/>
          <w:b/>
          <w:sz w:val="12"/>
          <w:u w:val="single"/>
        </w:rPr>
        <w:t xml:space="preserve"> </w:t>
      </w:r>
      <w:r w:rsidRPr="00636487">
        <w:rPr>
          <w:rFonts w:asciiTheme="majorHAnsi" w:hAnsiTheme="majorHAnsi"/>
          <w:b/>
          <w:u w:val="single"/>
        </w:rPr>
        <w:t>write about black American culture, they offer a valuable perspective</w:t>
      </w:r>
      <w:proofErr w:type="gramStart"/>
      <w:r w:rsidRPr="00636487">
        <w:rPr>
          <w:rFonts w:asciiTheme="majorHAnsi" w:hAnsiTheme="majorHAnsi"/>
          <w:b/>
          <w:u w:val="single"/>
        </w:rPr>
        <w:t>,</w:t>
      </w:r>
      <w:r w:rsidRPr="00636487">
        <w:rPr>
          <w:rFonts w:asciiTheme="majorHAnsi" w:hAnsiTheme="majorHAnsi"/>
          <w:sz w:val="12"/>
        </w:rPr>
        <w:t>¶</w:t>
      </w:r>
      <w:proofErr w:type="gramEnd"/>
      <w:r w:rsidRPr="00636487">
        <w:rPr>
          <w:rFonts w:asciiTheme="majorHAnsi" w:hAnsiTheme="majorHAnsi"/>
          <w:b/>
          <w:sz w:val="12"/>
          <w:u w:val="single"/>
        </w:rPr>
        <w:t xml:space="preserve"> </w:t>
      </w:r>
      <w:r w:rsidRPr="00636487">
        <w:rPr>
          <w:rFonts w:asciiTheme="majorHAnsi" w:hAnsiTheme="majorHAnsi"/>
          <w:b/>
          <w:u w:val="single"/>
        </w:rPr>
        <w:t>one that differs from that of African-Americans. Hence they do not “re~</w:t>
      </w:r>
      <w:r w:rsidRPr="00636487">
        <w:rPr>
          <w:rFonts w:asciiTheme="majorHAnsi" w:hAnsiTheme="majorHAnsi"/>
          <w:sz w:val="12"/>
        </w:rPr>
        <w:t>¶</w:t>
      </w:r>
      <w:r w:rsidRPr="00636487">
        <w:rPr>
          <w:rFonts w:asciiTheme="majorHAnsi" w:hAnsiTheme="majorHAnsi"/>
          <w:b/>
          <w:sz w:val="12"/>
          <w:u w:val="single"/>
        </w:rPr>
        <w:t xml:space="preserve"> </w:t>
      </w:r>
      <w:r w:rsidRPr="00636487">
        <w:rPr>
          <w:rFonts w:asciiTheme="majorHAnsi" w:hAnsiTheme="majorHAnsi"/>
          <w:b/>
          <w:u w:val="single"/>
        </w:rPr>
        <w:t xml:space="preserve">place” absent or silenced African-American voices. </w:t>
      </w:r>
      <w:r w:rsidRPr="00636487">
        <w:rPr>
          <w:rFonts w:asciiTheme="majorHAnsi" w:hAnsiTheme="majorHAnsi"/>
          <w:sz w:val="16"/>
        </w:rPr>
        <w:t xml:space="preserve">Trendy </w:t>
      </w:r>
      <w:r w:rsidRPr="00636487">
        <w:rPr>
          <w:rFonts w:asciiTheme="majorHAnsi" w:hAnsiTheme="majorHAnsi"/>
          <w:b/>
          <w:u w:val="single"/>
        </w:rPr>
        <w:t>notions of</w:t>
      </w:r>
      <w:r w:rsidRPr="00636487">
        <w:rPr>
          <w:rFonts w:asciiTheme="majorHAnsi" w:hAnsiTheme="majorHAnsi"/>
          <w:sz w:val="12"/>
        </w:rPr>
        <w:t>¶</w:t>
      </w:r>
      <w:r w:rsidRPr="00636487">
        <w:rPr>
          <w:rFonts w:asciiTheme="majorHAnsi" w:hAnsiTheme="majorHAnsi"/>
          <w:b/>
          <w:sz w:val="12"/>
          <w:u w:val="single"/>
        </w:rPr>
        <w:t xml:space="preserve"> </w:t>
      </w:r>
      <w:r w:rsidRPr="00636487">
        <w:rPr>
          <w:rFonts w:asciiTheme="majorHAnsi" w:hAnsiTheme="majorHAnsi"/>
          <w:b/>
          <w:u w:val="single"/>
        </w:rPr>
        <w:t>“difference” that lump all people of color together without distinguish-</w:t>
      </w:r>
      <w:r w:rsidRPr="00636487">
        <w:rPr>
          <w:rFonts w:asciiTheme="majorHAnsi" w:hAnsiTheme="majorHAnsi"/>
          <w:sz w:val="12"/>
        </w:rPr>
        <w:t>¶</w:t>
      </w:r>
      <w:r w:rsidRPr="00636487">
        <w:rPr>
          <w:rFonts w:asciiTheme="majorHAnsi" w:hAnsiTheme="majorHAnsi"/>
          <w:b/>
          <w:sz w:val="12"/>
          <w:u w:val="single"/>
        </w:rPr>
        <w:t xml:space="preserve"> </w:t>
      </w:r>
      <w:r w:rsidRPr="00636487">
        <w:rPr>
          <w:rFonts w:asciiTheme="majorHAnsi" w:hAnsiTheme="majorHAnsi"/>
          <w:b/>
          <w:u w:val="single"/>
        </w:rPr>
        <w:t>ing perspectives can serve to mask the absence of an African-American</w:t>
      </w:r>
      <w:r w:rsidRPr="00636487">
        <w:rPr>
          <w:rFonts w:asciiTheme="majorHAnsi" w:hAnsiTheme="majorHAnsi"/>
          <w:sz w:val="12"/>
        </w:rPr>
        <w:t>¶</w:t>
      </w:r>
      <w:r w:rsidRPr="00636487">
        <w:rPr>
          <w:rFonts w:asciiTheme="majorHAnsi" w:hAnsiTheme="majorHAnsi"/>
          <w:b/>
          <w:sz w:val="12"/>
          <w:u w:val="single"/>
        </w:rPr>
        <w:t xml:space="preserve"> </w:t>
      </w:r>
      <w:r w:rsidRPr="00636487">
        <w:rPr>
          <w:rFonts w:asciiTheme="majorHAnsi" w:hAnsiTheme="majorHAnsi"/>
          <w:b/>
          <w:u w:val="single"/>
        </w:rPr>
        <w:t>presence in the field of cultural studies</w:t>
      </w:r>
      <w:r w:rsidRPr="00636487">
        <w:rPr>
          <w:rFonts w:asciiTheme="majorHAnsi" w:hAnsiTheme="majorHAnsi"/>
          <w:sz w:val="16"/>
        </w:rPr>
        <w:t>. Cultural critics, especially</w:t>
      </w:r>
      <w:r w:rsidRPr="00636487">
        <w:rPr>
          <w:rFonts w:asciiTheme="majorHAnsi" w:hAnsiTheme="majorHAnsi"/>
          <w:sz w:val="12"/>
        </w:rPr>
        <w:t>¶</w:t>
      </w:r>
      <w:r w:rsidRPr="00636487">
        <w:rPr>
          <w:rFonts w:asciiTheme="majorHAnsi" w:hAnsiTheme="majorHAnsi"/>
          <w:sz w:val="16"/>
        </w:rPr>
        <w:t xml:space="preserve"> those of us who are black, seeking to make a context for critical inter-</w:t>
      </w:r>
      <w:r w:rsidRPr="00636487">
        <w:rPr>
          <w:rFonts w:asciiTheme="majorHAnsi" w:hAnsiTheme="majorHAnsi"/>
          <w:sz w:val="12"/>
        </w:rPr>
        <w:t>¶</w:t>
      </w:r>
      <w:r w:rsidRPr="00636487">
        <w:rPr>
          <w:rFonts w:asciiTheme="majorHAnsi" w:hAnsiTheme="majorHAnsi"/>
          <w:sz w:val="16"/>
        </w:rPr>
        <w:t xml:space="preserve"> </w:t>
      </w:r>
      <w:proofErr w:type="spellStart"/>
      <w:r w:rsidRPr="00636487">
        <w:rPr>
          <w:rFonts w:asciiTheme="majorHAnsi" w:hAnsiTheme="majorHAnsi"/>
          <w:sz w:val="16"/>
        </w:rPr>
        <w:t>vention</w:t>
      </w:r>
      <w:proofErr w:type="spellEnd"/>
      <w:r w:rsidRPr="00636487">
        <w:rPr>
          <w:rFonts w:asciiTheme="majorHAnsi" w:hAnsiTheme="majorHAnsi"/>
          <w:sz w:val="16"/>
        </w:rPr>
        <w:t xml:space="preserve"> that is linked with strategies for liberation, cannot ignore the</w:t>
      </w:r>
      <w:r w:rsidRPr="00636487">
        <w:rPr>
          <w:rFonts w:asciiTheme="majorHAnsi" w:hAnsiTheme="majorHAnsi"/>
          <w:sz w:val="12"/>
        </w:rPr>
        <w:t>¶</w:t>
      </w:r>
      <w:r w:rsidRPr="00636487">
        <w:rPr>
          <w:rFonts w:asciiTheme="majorHAnsi" w:hAnsiTheme="majorHAnsi"/>
          <w:sz w:val="16"/>
        </w:rPr>
        <w:t xml:space="preserve"> issue of representation, as it determines who gets to speak to, with and</w:t>
      </w:r>
      <w:r w:rsidRPr="00636487">
        <w:rPr>
          <w:rFonts w:asciiTheme="majorHAnsi" w:hAnsiTheme="majorHAnsi"/>
          <w:sz w:val="12"/>
        </w:rPr>
        <w:t>¶</w:t>
      </w:r>
      <w:r w:rsidRPr="00636487">
        <w:rPr>
          <w:rFonts w:asciiTheme="majorHAnsi" w:hAnsiTheme="majorHAnsi"/>
          <w:sz w:val="16"/>
        </w:rPr>
        <w:t xml:space="preserve"> for us about culture and be heard (with legitimacy) as cultural studies</w:t>
      </w:r>
      <w:r w:rsidRPr="00636487">
        <w:rPr>
          <w:rFonts w:asciiTheme="majorHAnsi" w:hAnsiTheme="majorHAnsi"/>
          <w:sz w:val="12"/>
        </w:rPr>
        <w:t>¶</w:t>
      </w:r>
      <w:r w:rsidRPr="00636487">
        <w:rPr>
          <w:rFonts w:asciiTheme="majorHAnsi" w:hAnsiTheme="majorHAnsi"/>
          <w:sz w:val="16"/>
        </w:rPr>
        <w:t xml:space="preserve"> is more solidly institutionalized and </w:t>
      </w:r>
      <w:proofErr w:type="spellStart"/>
      <w:r w:rsidRPr="00636487">
        <w:rPr>
          <w:rFonts w:asciiTheme="majorHAnsi" w:hAnsiTheme="majorHAnsi"/>
          <w:sz w:val="16"/>
        </w:rPr>
        <w:t>commodifled</w:t>
      </w:r>
      <w:proofErr w:type="spellEnd"/>
      <w:proofErr w:type="gramStart"/>
      <w:r w:rsidRPr="00636487">
        <w:rPr>
          <w:rFonts w:asciiTheme="majorHAnsi" w:hAnsiTheme="majorHAnsi"/>
          <w:sz w:val="16"/>
        </w:rPr>
        <w:t>.</w:t>
      </w:r>
      <w:r w:rsidRPr="00636487">
        <w:rPr>
          <w:rFonts w:asciiTheme="majorHAnsi" w:hAnsiTheme="majorHAnsi"/>
          <w:sz w:val="12"/>
        </w:rPr>
        <w:t>¶</w:t>
      </w:r>
      <w:proofErr w:type="gramEnd"/>
      <w:r w:rsidRPr="00636487">
        <w:rPr>
          <w:rFonts w:asciiTheme="majorHAnsi" w:hAnsiTheme="majorHAnsi"/>
          <w:sz w:val="16"/>
        </w:rPr>
        <w:t xml:space="preserve"> </w:t>
      </w:r>
      <w:r w:rsidRPr="00636487">
        <w:rPr>
          <w:rFonts w:asciiTheme="majorHAnsi" w:hAnsiTheme="majorHAnsi"/>
          <w:b/>
          <w:u w:val="single"/>
        </w:rPr>
        <w:t xml:space="preserve">As I have already stated, </w:t>
      </w:r>
      <w:r w:rsidRPr="00636487">
        <w:rPr>
          <w:rFonts w:asciiTheme="majorHAnsi" w:hAnsiTheme="majorHAnsi"/>
          <w:b/>
          <w:highlight w:val="cyan"/>
          <w:u w:val="single"/>
        </w:rPr>
        <w:t>cultural criticism is often the subject that</w:t>
      </w:r>
      <w:r w:rsidRPr="00636487">
        <w:rPr>
          <w:rFonts w:asciiTheme="majorHAnsi" w:hAnsiTheme="majorHAnsi"/>
          <w:sz w:val="12"/>
          <w:highlight w:val="cyan"/>
        </w:rPr>
        <w:t>¶</w:t>
      </w:r>
      <w:r w:rsidRPr="00636487">
        <w:rPr>
          <w:rFonts w:asciiTheme="majorHAnsi" w:hAnsiTheme="majorHAnsi"/>
          <w:b/>
          <w:sz w:val="12"/>
          <w:highlight w:val="cyan"/>
          <w:u w:val="single"/>
        </w:rPr>
        <w:t xml:space="preserve"> </w:t>
      </w:r>
      <w:r w:rsidRPr="00636487">
        <w:rPr>
          <w:rFonts w:asciiTheme="majorHAnsi" w:hAnsiTheme="majorHAnsi"/>
          <w:b/>
          <w:highlight w:val="cyan"/>
          <w:u w:val="single"/>
        </w:rPr>
        <w:t>most engages students in the classroom.</w:t>
      </w:r>
      <w:r w:rsidRPr="00636487">
        <w:rPr>
          <w:rFonts w:asciiTheme="majorHAnsi" w:hAnsiTheme="majorHAnsi"/>
          <w:sz w:val="16"/>
        </w:rPr>
        <w:t xml:space="preserve"> There it is clear </w:t>
      </w:r>
      <w:proofErr w:type="gramStart"/>
      <w:r w:rsidRPr="00636487">
        <w:rPr>
          <w:rFonts w:asciiTheme="majorHAnsi" w:hAnsiTheme="majorHAnsi"/>
          <w:sz w:val="16"/>
        </w:rPr>
        <w:t>who</w:t>
      </w:r>
      <w:proofErr w:type="gramEnd"/>
      <w:r w:rsidRPr="00636487">
        <w:rPr>
          <w:rFonts w:asciiTheme="majorHAnsi" w:hAnsiTheme="majorHAnsi"/>
          <w:sz w:val="16"/>
        </w:rPr>
        <w:t xml:space="preserve"> the </w:t>
      </w:r>
      <w:proofErr w:type="spellStart"/>
      <w:r w:rsidRPr="00636487">
        <w:rPr>
          <w:rFonts w:asciiTheme="majorHAnsi" w:hAnsiTheme="majorHAnsi"/>
          <w:sz w:val="16"/>
        </w:rPr>
        <w:t>audi</w:t>
      </w:r>
      <w:proofErr w:type="spellEnd"/>
      <w:r w:rsidRPr="00636487">
        <w:rPr>
          <w:rFonts w:asciiTheme="majorHAnsi" w:hAnsiTheme="majorHAnsi"/>
          <w:sz w:val="16"/>
        </w:rPr>
        <w:t>-</w:t>
      </w:r>
      <w:r w:rsidRPr="00636487">
        <w:rPr>
          <w:rFonts w:asciiTheme="majorHAnsi" w:hAnsiTheme="majorHAnsi"/>
          <w:sz w:val="12"/>
        </w:rPr>
        <w:t>¶</w:t>
      </w:r>
      <w:r w:rsidRPr="00636487">
        <w:rPr>
          <w:rFonts w:asciiTheme="majorHAnsi" w:hAnsiTheme="majorHAnsi"/>
          <w:sz w:val="16"/>
        </w:rPr>
        <w:t xml:space="preserve"> </w:t>
      </w:r>
      <w:proofErr w:type="spellStart"/>
      <w:r w:rsidRPr="00636487">
        <w:rPr>
          <w:rFonts w:asciiTheme="majorHAnsi" w:hAnsiTheme="majorHAnsi"/>
          <w:sz w:val="16"/>
        </w:rPr>
        <w:t>ence</w:t>
      </w:r>
      <w:proofErr w:type="spellEnd"/>
      <w:r w:rsidRPr="00636487">
        <w:rPr>
          <w:rFonts w:asciiTheme="majorHAnsi" w:hAnsiTheme="majorHAnsi"/>
          <w:sz w:val="16"/>
        </w:rPr>
        <w:t xml:space="preserve"> is and the impact on that audience. This is less the case with pub-</w:t>
      </w:r>
      <w:r w:rsidRPr="00636487">
        <w:rPr>
          <w:rFonts w:asciiTheme="majorHAnsi" w:hAnsiTheme="majorHAnsi"/>
          <w:sz w:val="12"/>
        </w:rPr>
        <w:t>¶</w:t>
      </w:r>
      <w:r w:rsidRPr="00636487">
        <w:rPr>
          <w:rFonts w:asciiTheme="majorHAnsi" w:hAnsiTheme="majorHAnsi"/>
          <w:sz w:val="16"/>
        </w:rPr>
        <w:t xml:space="preserve"> </w:t>
      </w:r>
      <w:proofErr w:type="spellStart"/>
      <w:r w:rsidRPr="00636487">
        <w:rPr>
          <w:rFonts w:asciiTheme="majorHAnsi" w:hAnsiTheme="majorHAnsi"/>
          <w:sz w:val="16"/>
        </w:rPr>
        <w:t>lished</w:t>
      </w:r>
      <w:proofErr w:type="spellEnd"/>
      <w:r w:rsidRPr="00636487">
        <w:rPr>
          <w:rFonts w:asciiTheme="majorHAnsi" w:hAnsiTheme="majorHAnsi"/>
          <w:sz w:val="16"/>
        </w:rPr>
        <w:t xml:space="preserve"> cultural criticism. To avoid participating in the production of</w:t>
      </w:r>
      <w:r w:rsidRPr="00636487">
        <w:rPr>
          <w:rFonts w:asciiTheme="majorHAnsi" w:hAnsiTheme="majorHAnsi"/>
          <w:sz w:val="12"/>
        </w:rPr>
        <w:t>¶</w:t>
      </w:r>
      <w:r w:rsidRPr="00636487">
        <w:rPr>
          <w:rFonts w:asciiTheme="majorHAnsi" w:hAnsiTheme="majorHAnsi"/>
          <w:sz w:val="16"/>
        </w:rPr>
        <w:t xml:space="preserve"> cultural criticism as a “hot” commodity to be exchanged in the </w:t>
      </w:r>
      <w:proofErr w:type="spellStart"/>
      <w:r w:rsidRPr="00636487">
        <w:rPr>
          <w:rFonts w:asciiTheme="majorHAnsi" w:hAnsiTheme="majorHAnsi"/>
          <w:sz w:val="16"/>
        </w:rPr>
        <w:t>aca</w:t>
      </w:r>
      <w:proofErr w:type="spellEnd"/>
      <w:r w:rsidRPr="00636487">
        <w:rPr>
          <w:rFonts w:asciiTheme="majorHAnsi" w:hAnsiTheme="majorHAnsi"/>
          <w:sz w:val="16"/>
        </w:rPr>
        <w:t>-</w:t>
      </w:r>
      <w:r w:rsidRPr="00636487">
        <w:rPr>
          <w:rFonts w:asciiTheme="majorHAnsi" w:hAnsiTheme="majorHAnsi"/>
          <w:sz w:val="12"/>
        </w:rPr>
        <w:t>¶</w:t>
      </w:r>
      <w:r w:rsidRPr="00636487">
        <w:rPr>
          <w:rFonts w:asciiTheme="majorHAnsi" w:hAnsiTheme="majorHAnsi"/>
          <w:sz w:val="16"/>
        </w:rPr>
        <w:t xml:space="preserve"> </w:t>
      </w:r>
      <w:proofErr w:type="spellStart"/>
      <w:r w:rsidRPr="00636487">
        <w:rPr>
          <w:rFonts w:asciiTheme="majorHAnsi" w:hAnsiTheme="majorHAnsi"/>
          <w:sz w:val="16"/>
        </w:rPr>
        <w:t>demic</w:t>
      </w:r>
      <w:proofErr w:type="spellEnd"/>
      <w:r w:rsidRPr="00636487">
        <w:rPr>
          <w:rFonts w:asciiTheme="majorHAnsi" w:hAnsiTheme="majorHAnsi"/>
          <w:sz w:val="16"/>
        </w:rPr>
        <w:t xml:space="preserve"> marketplace, cultural critics can make an effort to publish work</w:t>
      </w:r>
      <w:r w:rsidRPr="00636487">
        <w:rPr>
          <w:rFonts w:asciiTheme="majorHAnsi" w:hAnsiTheme="majorHAnsi"/>
          <w:sz w:val="12"/>
        </w:rPr>
        <w:t>¶</w:t>
      </w:r>
      <w:r w:rsidRPr="00636487">
        <w:rPr>
          <w:rFonts w:asciiTheme="majorHAnsi" w:hAnsiTheme="majorHAnsi"/>
          <w:sz w:val="16"/>
        </w:rPr>
        <w:t xml:space="preserve"> in places (magazines, newspapers, etc.) where it will potentially reach</w:t>
      </w:r>
      <w:r w:rsidRPr="00636487">
        <w:rPr>
          <w:rFonts w:asciiTheme="majorHAnsi" w:hAnsiTheme="majorHAnsi"/>
          <w:sz w:val="12"/>
        </w:rPr>
        <w:t>¶</w:t>
      </w:r>
      <w:r w:rsidRPr="00636487">
        <w:rPr>
          <w:rFonts w:asciiTheme="majorHAnsi" w:hAnsiTheme="majorHAnsi"/>
          <w:sz w:val="16"/>
        </w:rPr>
        <w:t xml:space="preserve"> a different audience. Certainly</w:t>
      </w:r>
      <w:r w:rsidRPr="00636487">
        <w:rPr>
          <w:rFonts w:asciiTheme="majorHAnsi" w:hAnsiTheme="majorHAnsi"/>
          <w:sz w:val="16"/>
          <w:highlight w:val="cyan"/>
        </w:rPr>
        <w:t xml:space="preserve">, </w:t>
      </w:r>
      <w:r w:rsidRPr="00636487">
        <w:rPr>
          <w:rFonts w:asciiTheme="majorHAnsi" w:hAnsiTheme="majorHAnsi"/>
          <w:b/>
          <w:highlight w:val="cyan"/>
          <w:u w:val="single"/>
        </w:rPr>
        <w:t>it’s important for cultural critics to seize</w:t>
      </w:r>
      <w:r w:rsidRPr="00636487">
        <w:rPr>
          <w:rFonts w:asciiTheme="majorHAnsi" w:hAnsiTheme="majorHAnsi"/>
          <w:sz w:val="12"/>
          <w:highlight w:val="cyan"/>
        </w:rPr>
        <w:t>¶</w:t>
      </w:r>
      <w:r w:rsidRPr="00636487">
        <w:rPr>
          <w:rFonts w:asciiTheme="majorHAnsi" w:hAnsiTheme="majorHAnsi"/>
          <w:b/>
          <w:sz w:val="12"/>
          <w:highlight w:val="cyan"/>
          <w:u w:val="single"/>
        </w:rPr>
        <w:t xml:space="preserve"> </w:t>
      </w:r>
      <w:r w:rsidRPr="00636487">
        <w:rPr>
          <w:rFonts w:asciiTheme="majorHAnsi" w:hAnsiTheme="majorHAnsi"/>
          <w:b/>
          <w:highlight w:val="cyan"/>
          <w:u w:val="single"/>
        </w:rPr>
        <w:t>all opportunities to engage in oral dialogues and conversations with</w:t>
      </w:r>
      <w:r w:rsidRPr="00636487">
        <w:rPr>
          <w:rFonts w:asciiTheme="majorHAnsi" w:hAnsiTheme="majorHAnsi"/>
          <w:sz w:val="12"/>
          <w:highlight w:val="cyan"/>
        </w:rPr>
        <w:t>¶</w:t>
      </w:r>
      <w:r w:rsidRPr="00636487">
        <w:rPr>
          <w:rFonts w:asciiTheme="majorHAnsi" w:hAnsiTheme="majorHAnsi"/>
          <w:b/>
          <w:sz w:val="12"/>
          <w:highlight w:val="cyan"/>
          <w:u w:val="single"/>
        </w:rPr>
        <w:t xml:space="preserve"> </w:t>
      </w:r>
      <w:r w:rsidRPr="00636487">
        <w:rPr>
          <w:rFonts w:asciiTheme="majorHAnsi" w:hAnsiTheme="majorHAnsi"/>
          <w:b/>
          <w:highlight w:val="cyan"/>
          <w:u w:val="single"/>
        </w:rPr>
        <w:t>audiences outside the academy.</w:t>
      </w:r>
      <w:r w:rsidRPr="00636487">
        <w:rPr>
          <w:rFonts w:asciiTheme="majorHAnsi" w:hAnsiTheme="majorHAnsi"/>
          <w:b/>
          <w:u w:val="single"/>
        </w:rPr>
        <w:t xml:space="preserve"> </w:t>
      </w:r>
      <w:r w:rsidRPr="00636487">
        <w:rPr>
          <w:rFonts w:asciiTheme="majorHAnsi" w:hAnsiTheme="majorHAnsi"/>
          <w:b/>
          <w:highlight w:val="cyan"/>
          <w:u w:val="single"/>
        </w:rPr>
        <w:t>If there is not a mutual exchange be-</w:t>
      </w:r>
      <w:r w:rsidRPr="00636487">
        <w:rPr>
          <w:rFonts w:asciiTheme="majorHAnsi" w:hAnsiTheme="majorHAnsi"/>
          <w:sz w:val="12"/>
          <w:highlight w:val="cyan"/>
        </w:rPr>
        <w:t>¶</w:t>
      </w:r>
      <w:r w:rsidRPr="00636487">
        <w:rPr>
          <w:rFonts w:asciiTheme="majorHAnsi" w:hAnsiTheme="majorHAnsi"/>
          <w:b/>
          <w:sz w:val="12"/>
          <w:highlight w:val="cyan"/>
          <w:u w:val="single"/>
        </w:rPr>
        <w:t xml:space="preserve"> </w:t>
      </w:r>
      <w:r w:rsidRPr="00636487">
        <w:rPr>
          <w:rFonts w:asciiTheme="majorHAnsi" w:hAnsiTheme="majorHAnsi"/>
          <w:b/>
          <w:highlight w:val="cyan"/>
          <w:u w:val="single"/>
        </w:rPr>
        <w:t>tween the cultural subjects</w:t>
      </w:r>
      <w:r w:rsidRPr="00636487">
        <w:rPr>
          <w:rFonts w:asciiTheme="majorHAnsi" w:hAnsiTheme="majorHAnsi"/>
          <w:sz w:val="16"/>
        </w:rPr>
        <w:t xml:space="preserve"> (African-Americans, for example</w:t>
      </w:r>
      <w:r w:rsidRPr="00636487">
        <w:rPr>
          <w:rFonts w:asciiTheme="majorHAnsi" w:hAnsiTheme="majorHAnsi"/>
          <w:b/>
          <w:u w:val="single"/>
        </w:rPr>
        <w:t>) that are</w:t>
      </w:r>
      <w:r w:rsidRPr="00636487">
        <w:rPr>
          <w:rFonts w:asciiTheme="majorHAnsi" w:hAnsiTheme="majorHAnsi"/>
          <w:sz w:val="12"/>
        </w:rPr>
        <w:t>¶</w:t>
      </w:r>
      <w:r w:rsidRPr="00636487">
        <w:rPr>
          <w:rFonts w:asciiTheme="majorHAnsi" w:hAnsiTheme="majorHAnsi"/>
          <w:b/>
          <w:sz w:val="12"/>
          <w:u w:val="single"/>
        </w:rPr>
        <w:t xml:space="preserve"> </w:t>
      </w:r>
      <w:r w:rsidRPr="00636487">
        <w:rPr>
          <w:rFonts w:asciiTheme="majorHAnsi" w:hAnsiTheme="majorHAnsi"/>
          <w:b/>
          <w:u w:val="single"/>
        </w:rPr>
        <w:t>written about and the critics who write about them</w:t>
      </w:r>
      <w:r w:rsidRPr="00636487">
        <w:rPr>
          <w:rFonts w:asciiTheme="majorHAnsi" w:hAnsiTheme="majorHAnsi"/>
          <w:b/>
          <w:highlight w:val="cyan"/>
          <w:u w:val="single"/>
        </w:rPr>
        <w:t>, a politic of domination is easily reproduced wherein intellectual elites assume an old</w:t>
      </w:r>
      <w:r w:rsidRPr="00636487">
        <w:rPr>
          <w:rFonts w:asciiTheme="majorHAnsi" w:hAnsiTheme="majorHAnsi"/>
          <w:sz w:val="12"/>
          <w:highlight w:val="cyan"/>
        </w:rPr>
        <w:t>¶</w:t>
      </w:r>
      <w:r w:rsidRPr="00636487">
        <w:rPr>
          <w:rFonts w:asciiTheme="majorHAnsi" w:hAnsiTheme="majorHAnsi"/>
          <w:b/>
          <w:sz w:val="12"/>
          <w:highlight w:val="cyan"/>
          <w:u w:val="single"/>
        </w:rPr>
        <w:t xml:space="preserve"> </w:t>
      </w:r>
      <w:r w:rsidRPr="00636487">
        <w:rPr>
          <w:rFonts w:asciiTheme="majorHAnsi" w:hAnsiTheme="majorHAnsi"/>
          <w:b/>
          <w:highlight w:val="cyan"/>
          <w:u w:val="single"/>
        </w:rPr>
        <w:t>colonizing role, that of privileged interpreter-cultural overseer</w:t>
      </w:r>
      <w:r w:rsidRPr="00636487">
        <w:rPr>
          <w:rFonts w:asciiTheme="majorHAnsi" w:hAnsiTheme="majorHAnsi"/>
          <w:sz w:val="16"/>
          <w:highlight w:val="cyan"/>
        </w:rPr>
        <w:t>s</w:t>
      </w:r>
      <w:r w:rsidRPr="00636487">
        <w:rPr>
          <w:rFonts w:asciiTheme="majorHAnsi" w:hAnsiTheme="majorHAnsi"/>
          <w:sz w:val="16"/>
        </w:rPr>
        <w:t>. En-</w:t>
      </w:r>
      <w:r w:rsidRPr="00636487">
        <w:rPr>
          <w:rFonts w:asciiTheme="majorHAnsi" w:hAnsiTheme="majorHAnsi"/>
          <w:sz w:val="12"/>
        </w:rPr>
        <w:t>¶</w:t>
      </w:r>
      <w:r w:rsidRPr="00636487">
        <w:rPr>
          <w:rFonts w:asciiTheme="majorHAnsi" w:hAnsiTheme="majorHAnsi"/>
          <w:sz w:val="16"/>
        </w:rPr>
        <w:t xml:space="preserve"> </w:t>
      </w:r>
      <w:proofErr w:type="spellStart"/>
      <w:r w:rsidRPr="00636487">
        <w:rPr>
          <w:rFonts w:asciiTheme="majorHAnsi" w:hAnsiTheme="majorHAnsi"/>
          <w:sz w:val="16"/>
        </w:rPr>
        <w:t>tering</w:t>
      </w:r>
      <w:proofErr w:type="spellEnd"/>
      <w:r w:rsidRPr="00636487">
        <w:rPr>
          <w:rFonts w:asciiTheme="majorHAnsi" w:hAnsiTheme="majorHAnsi"/>
          <w:sz w:val="16"/>
        </w:rPr>
        <w:t xml:space="preserve"> the university as a writer concerned with acquiring credentials</w:t>
      </w:r>
      <w:r w:rsidRPr="00636487">
        <w:rPr>
          <w:rFonts w:asciiTheme="majorHAnsi" w:hAnsiTheme="majorHAnsi"/>
          <w:sz w:val="12"/>
        </w:rPr>
        <w:t>¶</w:t>
      </w:r>
      <w:r w:rsidRPr="00636487">
        <w:rPr>
          <w:rFonts w:asciiTheme="majorHAnsi" w:hAnsiTheme="majorHAnsi"/>
          <w:sz w:val="16"/>
        </w:rPr>
        <w:t xml:space="preserve"> that would help me get a job, I am constantly aware of the way our</w:t>
      </w:r>
      <w:r w:rsidRPr="00636487">
        <w:rPr>
          <w:rFonts w:asciiTheme="majorHAnsi" w:hAnsiTheme="majorHAnsi"/>
          <w:sz w:val="12"/>
        </w:rPr>
        <w:t>¶</w:t>
      </w:r>
      <w:r w:rsidRPr="00636487">
        <w:rPr>
          <w:rFonts w:asciiTheme="majorHAnsi" w:hAnsiTheme="majorHAnsi"/>
          <w:sz w:val="16"/>
        </w:rPr>
        <w:t xml:space="preserve"> very location in an academic setting, where one’s work is periodically</w:t>
      </w:r>
      <w:r w:rsidRPr="00636487">
        <w:rPr>
          <w:rFonts w:asciiTheme="majorHAnsi" w:hAnsiTheme="majorHAnsi"/>
          <w:sz w:val="12"/>
        </w:rPr>
        <w:t>¶</w:t>
      </w:r>
      <w:r w:rsidRPr="00636487">
        <w:rPr>
          <w:rFonts w:asciiTheme="majorHAnsi" w:hAnsiTheme="majorHAnsi"/>
          <w:sz w:val="16"/>
        </w:rPr>
        <w:t xml:space="preserve"> reviewed, judged, evaluated, etc., informs what we write about and</w:t>
      </w:r>
      <w:r w:rsidRPr="00636487">
        <w:rPr>
          <w:rFonts w:asciiTheme="majorHAnsi" w:hAnsiTheme="majorHAnsi"/>
          <w:sz w:val="12"/>
        </w:rPr>
        <w:t>¶</w:t>
      </w:r>
      <w:r w:rsidRPr="00636487">
        <w:rPr>
          <w:rFonts w:asciiTheme="majorHAnsi" w:hAnsiTheme="majorHAnsi"/>
          <w:sz w:val="16"/>
        </w:rPr>
        <w:t xml:space="preserve"> how we write. On one hand, </w:t>
      </w:r>
      <w:r w:rsidRPr="00636487">
        <w:rPr>
          <w:rFonts w:asciiTheme="majorHAnsi" w:hAnsiTheme="majorHAnsi"/>
          <w:b/>
          <w:highlight w:val="cyan"/>
          <w:u w:val="single"/>
        </w:rPr>
        <w:t>“cultural studies” has made writing about</w:t>
      </w:r>
      <w:r w:rsidRPr="00636487">
        <w:rPr>
          <w:rFonts w:asciiTheme="majorHAnsi" w:hAnsiTheme="majorHAnsi"/>
          <w:sz w:val="12"/>
          <w:highlight w:val="cyan"/>
        </w:rPr>
        <w:t>¶</w:t>
      </w:r>
      <w:r w:rsidRPr="00636487">
        <w:rPr>
          <w:rFonts w:asciiTheme="majorHAnsi" w:hAnsiTheme="majorHAnsi"/>
          <w:b/>
          <w:sz w:val="12"/>
          <w:highlight w:val="cyan"/>
          <w:u w:val="single"/>
        </w:rPr>
        <w:t xml:space="preserve"> </w:t>
      </w:r>
      <w:r w:rsidRPr="00636487">
        <w:rPr>
          <w:rFonts w:asciiTheme="majorHAnsi" w:hAnsiTheme="majorHAnsi"/>
          <w:b/>
          <w:highlight w:val="cyan"/>
          <w:u w:val="single"/>
        </w:rPr>
        <w:t>non-white culture more acceptable, particularly in the humanities</w:t>
      </w:r>
      <w:r w:rsidRPr="00636487">
        <w:rPr>
          <w:rFonts w:asciiTheme="majorHAnsi" w:hAnsiTheme="majorHAnsi"/>
          <w:b/>
          <w:u w:val="single"/>
        </w:rPr>
        <w:t>;</w:t>
      </w:r>
      <w:r w:rsidRPr="00636487">
        <w:rPr>
          <w:rFonts w:asciiTheme="majorHAnsi" w:hAnsiTheme="majorHAnsi"/>
          <w:sz w:val="16"/>
        </w:rPr>
        <w:t xml:space="preserve"> yet</w:t>
      </w:r>
      <w:proofErr w:type="gramStart"/>
      <w:r w:rsidRPr="00636487">
        <w:rPr>
          <w:rFonts w:asciiTheme="majorHAnsi" w:hAnsiTheme="majorHAnsi"/>
          <w:sz w:val="16"/>
        </w:rPr>
        <w:t>,</w:t>
      </w:r>
      <w:r w:rsidRPr="00636487">
        <w:rPr>
          <w:rFonts w:asciiTheme="majorHAnsi" w:hAnsiTheme="majorHAnsi"/>
          <w:sz w:val="12"/>
        </w:rPr>
        <w:t>¶</w:t>
      </w:r>
      <w:proofErr w:type="gramEnd"/>
      <w:r w:rsidRPr="00636487">
        <w:rPr>
          <w:rFonts w:asciiTheme="majorHAnsi" w:hAnsiTheme="majorHAnsi"/>
          <w:sz w:val="16"/>
        </w:rPr>
        <w:t xml:space="preserve"> on the other hand, this work does not emerge within a context that</w:t>
      </w:r>
      <w:r w:rsidRPr="00636487">
        <w:rPr>
          <w:rFonts w:asciiTheme="majorHAnsi" w:hAnsiTheme="majorHAnsi"/>
          <w:sz w:val="12"/>
        </w:rPr>
        <w:t>¶</w:t>
      </w:r>
      <w:r w:rsidRPr="00636487">
        <w:rPr>
          <w:rFonts w:asciiTheme="majorHAnsi" w:hAnsiTheme="majorHAnsi"/>
          <w:sz w:val="16"/>
        </w:rPr>
        <w:t xml:space="preserve"> necessarily stresses the need to approach these subjects with a pro-</w:t>
      </w:r>
      <w:r w:rsidRPr="00636487">
        <w:rPr>
          <w:rFonts w:asciiTheme="majorHAnsi" w:hAnsiTheme="majorHAnsi"/>
          <w:sz w:val="12"/>
        </w:rPr>
        <w:t>¶</w:t>
      </w:r>
      <w:r w:rsidRPr="00636487">
        <w:rPr>
          <w:rFonts w:asciiTheme="majorHAnsi" w:hAnsiTheme="majorHAnsi"/>
          <w:sz w:val="16"/>
        </w:rPr>
        <w:t xml:space="preserve"> </w:t>
      </w:r>
      <w:proofErr w:type="spellStart"/>
      <w:r w:rsidRPr="00636487">
        <w:rPr>
          <w:rFonts w:asciiTheme="majorHAnsi" w:hAnsiTheme="majorHAnsi"/>
          <w:sz w:val="16"/>
        </w:rPr>
        <w:t>gressive</w:t>
      </w:r>
      <w:proofErr w:type="spellEnd"/>
      <w:r w:rsidRPr="00636487">
        <w:rPr>
          <w:rFonts w:asciiTheme="majorHAnsi" w:hAnsiTheme="majorHAnsi"/>
          <w:sz w:val="16"/>
        </w:rPr>
        <w:t xml:space="preserve"> politics or a </w:t>
      </w:r>
      <w:proofErr w:type="spellStart"/>
      <w:r w:rsidRPr="00636487">
        <w:rPr>
          <w:rFonts w:asciiTheme="majorHAnsi" w:hAnsiTheme="majorHAnsi"/>
          <w:sz w:val="16"/>
        </w:rPr>
        <w:t>liberatory</w:t>
      </w:r>
      <w:proofErr w:type="spellEnd"/>
      <w:r w:rsidRPr="00636487">
        <w:rPr>
          <w:rFonts w:asciiTheme="majorHAnsi" w:hAnsiTheme="majorHAnsi"/>
          <w:sz w:val="16"/>
        </w:rPr>
        <w:t xml:space="preserve"> pedagogy. Therein lies the danger. </w:t>
      </w:r>
      <w:proofErr w:type="spellStart"/>
      <w:r w:rsidRPr="00636487">
        <w:rPr>
          <w:rFonts w:asciiTheme="majorHAnsi" w:hAnsiTheme="majorHAnsi"/>
          <w:sz w:val="16"/>
        </w:rPr>
        <w:t>Cul</w:t>
      </w:r>
      <w:proofErr w:type="spellEnd"/>
      <w:r w:rsidRPr="00636487">
        <w:rPr>
          <w:rFonts w:asciiTheme="majorHAnsi" w:hAnsiTheme="majorHAnsi"/>
          <w:sz w:val="16"/>
        </w:rPr>
        <w:t>-</w:t>
      </w:r>
      <w:r w:rsidRPr="00636487">
        <w:rPr>
          <w:rFonts w:asciiTheme="majorHAnsi" w:hAnsiTheme="majorHAnsi"/>
          <w:sz w:val="12"/>
        </w:rPr>
        <w:t>¶</w:t>
      </w:r>
      <w:r w:rsidRPr="00636487">
        <w:rPr>
          <w:rFonts w:asciiTheme="majorHAnsi" w:hAnsiTheme="majorHAnsi"/>
          <w:sz w:val="16"/>
        </w:rPr>
        <w:t xml:space="preserve"> </w:t>
      </w:r>
      <w:proofErr w:type="spellStart"/>
      <w:r w:rsidRPr="00636487">
        <w:rPr>
          <w:rFonts w:asciiTheme="majorHAnsi" w:hAnsiTheme="majorHAnsi"/>
          <w:sz w:val="16"/>
        </w:rPr>
        <w:t>tural</w:t>
      </w:r>
      <w:proofErr w:type="spellEnd"/>
      <w:r w:rsidRPr="00636487">
        <w:rPr>
          <w:rFonts w:asciiTheme="majorHAnsi" w:hAnsiTheme="majorHAnsi"/>
          <w:sz w:val="16"/>
        </w:rPr>
        <w:t xml:space="preserve"> studies could easily become the space for the informers: those</w:t>
      </w:r>
      <w:r w:rsidRPr="00636487">
        <w:rPr>
          <w:rFonts w:asciiTheme="majorHAnsi" w:hAnsiTheme="majorHAnsi"/>
          <w:sz w:val="12"/>
        </w:rPr>
        <w:t>¶</w:t>
      </w:r>
      <w:r w:rsidRPr="00636487">
        <w:rPr>
          <w:rFonts w:asciiTheme="majorHAnsi" w:hAnsiTheme="majorHAnsi"/>
          <w:sz w:val="16"/>
        </w:rPr>
        <w:t xml:space="preserve"> folks who appear to be allied with the disadvantaged, the oppressed</w:t>
      </w:r>
      <w:proofErr w:type="gramStart"/>
      <w:r w:rsidRPr="00636487">
        <w:rPr>
          <w:rFonts w:asciiTheme="majorHAnsi" w:hAnsiTheme="majorHAnsi"/>
          <w:sz w:val="16"/>
        </w:rPr>
        <w:t>,</w:t>
      </w:r>
      <w:r w:rsidRPr="00636487">
        <w:rPr>
          <w:rFonts w:asciiTheme="majorHAnsi" w:hAnsiTheme="majorHAnsi"/>
          <w:sz w:val="12"/>
        </w:rPr>
        <w:t>¶</w:t>
      </w:r>
      <w:proofErr w:type="gramEnd"/>
      <w:r w:rsidRPr="00636487">
        <w:rPr>
          <w:rFonts w:asciiTheme="majorHAnsi" w:hAnsiTheme="majorHAnsi"/>
          <w:sz w:val="16"/>
        </w:rPr>
        <w:t xml:space="preserve"> who are either spies or there to mediate between the forces of </w:t>
      </w:r>
      <w:proofErr w:type="spellStart"/>
      <w:r w:rsidRPr="00636487">
        <w:rPr>
          <w:rFonts w:asciiTheme="majorHAnsi" w:hAnsiTheme="majorHAnsi"/>
          <w:sz w:val="16"/>
        </w:rPr>
        <w:t>domi</w:t>
      </w:r>
      <w:proofErr w:type="spellEnd"/>
      <w:r w:rsidRPr="00636487">
        <w:rPr>
          <w:rFonts w:asciiTheme="majorHAnsi" w:hAnsiTheme="majorHAnsi"/>
          <w:sz w:val="16"/>
        </w:rPr>
        <w:t>-</w:t>
      </w:r>
      <w:r w:rsidRPr="00636487">
        <w:rPr>
          <w:rFonts w:asciiTheme="majorHAnsi" w:hAnsiTheme="majorHAnsi"/>
          <w:sz w:val="12"/>
        </w:rPr>
        <w:t>¶</w:t>
      </w:r>
      <w:r w:rsidRPr="00636487">
        <w:rPr>
          <w:rFonts w:asciiTheme="majorHAnsi" w:hAnsiTheme="majorHAnsi"/>
          <w:sz w:val="16"/>
        </w:rPr>
        <w:t xml:space="preserve"> nation and its victims. </w:t>
      </w:r>
      <w:r w:rsidRPr="00636487">
        <w:rPr>
          <w:rFonts w:asciiTheme="majorHAnsi" w:hAnsiTheme="majorHAnsi"/>
          <w:b/>
          <w:highlight w:val="cyan"/>
          <w:u w:val="single"/>
        </w:rPr>
        <w:t>Vigilant insistence that cultural studies be linked</w:t>
      </w:r>
      <w:r w:rsidRPr="00636487">
        <w:rPr>
          <w:rFonts w:asciiTheme="majorHAnsi" w:hAnsiTheme="majorHAnsi"/>
          <w:sz w:val="12"/>
          <w:highlight w:val="cyan"/>
        </w:rPr>
        <w:t>¶</w:t>
      </w:r>
      <w:r w:rsidRPr="00636487">
        <w:rPr>
          <w:rFonts w:asciiTheme="majorHAnsi" w:hAnsiTheme="majorHAnsi"/>
          <w:b/>
          <w:sz w:val="12"/>
          <w:highlight w:val="cyan"/>
          <w:u w:val="single"/>
        </w:rPr>
        <w:t xml:space="preserve"> </w:t>
      </w:r>
      <w:r w:rsidRPr="00636487">
        <w:rPr>
          <w:rFonts w:asciiTheme="majorHAnsi" w:hAnsiTheme="majorHAnsi"/>
          <w:b/>
          <w:highlight w:val="cyan"/>
          <w:u w:val="single"/>
        </w:rPr>
        <w:t>to a progressive radical cultural politics will ensure that it is a location</w:t>
      </w:r>
      <w:r w:rsidRPr="00636487">
        <w:rPr>
          <w:rFonts w:asciiTheme="majorHAnsi" w:hAnsiTheme="majorHAnsi"/>
          <w:sz w:val="12"/>
          <w:highlight w:val="cyan"/>
        </w:rPr>
        <w:t>¶</w:t>
      </w:r>
      <w:r w:rsidRPr="00636487">
        <w:rPr>
          <w:rFonts w:asciiTheme="majorHAnsi" w:hAnsiTheme="majorHAnsi"/>
          <w:b/>
          <w:sz w:val="12"/>
          <w:highlight w:val="cyan"/>
          <w:u w:val="single"/>
        </w:rPr>
        <w:t xml:space="preserve"> </w:t>
      </w:r>
      <w:r w:rsidRPr="00636487">
        <w:rPr>
          <w:rFonts w:asciiTheme="majorHAnsi" w:hAnsiTheme="majorHAnsi"/>
          <w:b/>
          <w:highlight w:val="cyan"/>
          <w:u w:val="single"/>
        </w:rPr>
        <w:t>that enables critical intervention</w:t>
      </w:r>
      <w:r w:rsidRPr="00636487">
        <w:rPr>
          <w:rFonts w:asciiTheme="majorHAnsi" w:hAnsiTheme="majorHAnsi"/>
          <w:sz w:val="16"/>
        </w:rPr>
        <w:t>. Ironically, though black writers</w:t>
      </w:r>
      <w:r w:rsidRPr="00636487">
        <w:rPr>
          <w:rFonts w:asciiTheme="majorHAnsi" w:hAnsiTheme="majorHAnsi"/>
          <w:sz w:val="12"/>
        </w:rPr>
        <w:t>¶</w:t>
      </w:r>
      <w:r w:rsidRPr="00636487">
        <w:rPr>
          <w:rFonts w:asciiTheme="majorHAnsi" w:hAnsiTheme="majorHAnsi"/>
          <w:sz w:val="16"/>
        </w:rPr>
        <w:t xml:space="preserve"> and/or scholars have always been engaged in writing cultural criticism </w:t>
      </w:r>
      <w:r w:rsidRPr="00636487">
        <w:rPr>
          <w:rFonts w:asciiTheme="majorHAnsi" w:hAnsiTheme="majorHAnsi"/>
        </w:rPr>
        <w:t xml:space="preserve"> </w:t>
      </w:r>
    </w:p>
    <w:p w14:paraId="4F196C1C" w14:textId="77777777" w:rsidR="00636487" w:rsidRDefault="002F32F7" w:rsidP="00636487">
      <w:r>
        <w:t xml:space="preserve">And, the discussion of the oppression within the debate community specifically is a prior question to discussing oppression in the quote-unquote real world- we can’t pretend that we “solve oppression” in a traditionally post-fiat sense if we exclude voices within the activity. </w:t>
      </w:r>
    </w:p>
    <w:p w14:paraId="1D55568D" w14:textId="77777777" w:rsidR="002F32F7" w:rsidRPr="002F32F7" w:rsidRDefault="002F32F7" w:rsidP="002F32F7">
      <w:pPr>
        <w:rPr>
          <w:rFonts w:asciiTheme="majorHAnsi" w:hAnsiTheme="majorHAnsi"/>
          <w:b/>
        </w:rPr>
      </w:pPr>
      <w:r>
        <w:rPr>
          <w:rFonts w:asciiTheme="majorHAnsi" w:hAnsiTheme="majorHAnsi"/>
        </w:rPr>
        <w:t>The</w:t>
      </w:r>
      <w:r w:rsidRPr="002F32F7">
        <w:rPr>
          <w:rFonts w:asciiTheme="majorHAnsi" w:hAnsiTheme="majorHAnsi"/>
        </w:rPr>
        <w:t xml:space="preserve"> injection of alternative styles into a predominantly Eurocentric space is uniquely important. The </w:t>
      </w:r>
      <w:r>
        <w:rPr>
          <w:rFonts w:asciiTheme="majorHAnsi" w:hAnsiTheme="majorHAnsi"/>
        </w:rPr>
        <w:t>aff</w:t>
      </w:r>
      <w:r w:rsidRPr="002F32F7">
        <w:rPr>
          <w:rFonts w:asciiTheme="majorHAnsi" w:hAnsiTheme="majorHAnsi"/>
        </w:rPr>
        <w:t xml:space="preserve"> has already begun to actualize its method by radically refusing the rules that comprise the institution of debate. </w:t>
      </w:r>
      <w:r w:rsidRPr="002F32F7">
        <w:rPr>
          <w:rFonts w:asciiTheme="majorHAnsi" w:hAnsiTheme="majorHAnsi"/>
          <w:b/>
        </w:rPr>
        <w:t>Polson</w:t>
      </w:r>
      <w:r>
        <w:rPr>
          <w:rFonts w:asciiTheme="majorHAnsi" w:hAnsiTheme="majorHAnsi"/>
          <w:b/>
        </w:rPr>
        <w:t>:</w:t>
      </w:r>
    </w:p>
    <w:p w14:paraId="6DE613AC" w14:textId="77777777" w:rsidR="002F32F7" w:rsidRPr="002F32F7" w:rsidRDefault="002F32F7" w:rsidP="002F32F7">
      <w:pPr>
        <w:rPr>
          <w:rFonts w:asciiTheme="majorHAnsi" w:hAnsiTheme="majorHAnsi"/>
          <w:b/>
          <w:sz w:val="16"/>
        </w:rPr>
      </w:pPr>
      <w:r w:rsidRPr="002F32F7">
        <w:rPr>
          <w:rFonts w:asciiTheme="majorHAnsi" w:hAnsiTheme="majorHAnsi"/>
          <w:sz w:val="16"/>
        </w:rPr>
        <w:t xml:space="preserve">Dana Roe Polson, PhD in Language Literacy and Culture, UMBC, Baltimore city public and public charter schools high school teacher, “’Longing for Theory:’ Performance Debate in Action” </w:t>
      </w:r>
      <w:proofErr w:type="spellStart"/>
      <w:r w:rsidRPr="002F32F7">
        <w:rPr>
          <w:rFonts w:asciiTheme="majorHAnsi" w:hAnsiTheme="majorHAnsi"/>
          <w:sz w:val="16"/>
        </w:rPr>
        <w:t>Dissertain</w:t>
      </w:r>
      <w:proofErr w:type="spellEnd"/>
      <w:r w:rsidRPr="002F32F7">
        <w:rPr>
          <w:rFonts w:asciiTheme="majorHAnsi" w:hAnsiTheme="majorHAnsi"/>
          <w:sz w:val="16"/>
        </w:rPr>
        <w:t xml:space="preserve"> directed by Dr. Christine </w:t>
      </w:r>
      <w:proofErr w:type="spellStart"/>
      <w:r w:rsidRPr="002F32F7">
        <w:rPr>
          <w:rFonts w:asciiTheme="majorHAnsi" w:hAnsiTheme="majorHAnsi"/>
          <w:sz w:val="16"/>
        </w:rPr>
        <w:t>Mallinson</w:t>
      </w:r>
      <w:proofErr w:type="spellEnd"/>
      <w:r w:rsidRPr="002F32F7">
        <w:rPr>
          <w:rFonts w:asciiTheme="majorHAnsi" w:hAnsiTheme="majorHAnsi"/>
          <w:sz w:val="16"/>
        </w:rPr>
        <w:t>, Assistant Professor</w:t>
      </w:r>
      <w:proofErr w:type="gramStart"/>
      <w:r w:rsidRPr="002F32F7">
        <w:rPr>
          <w:rFonts w:asciiTheme="majorHAnsi" w:hAnsiTheme="majorHAnsi"/>
          <w:sz w:val="16"/>
        </w:rPr>
        <w:t>,  Language</w:t>
      </w:r>
      <w:proofErr w:type="gramEnd"/>
      <w:r w:rsidRPr="002F32F7">
        <w:rPr>
          <w:rFonts w:asciiTheme="majorHAnsi" w:hAnsiTheme="majorHAnsi"/>
          <w:sz w:val="16"/>
        </w:rPr>
        <w:t>, Literacy, and Culture pp. 16-18</w:t>
      </w:r>
    </w:p>
    <w:p w14:paraId="2E8D8D05" w14:textId="77777777" w:rsidR="002F32F7" w:rsidRPr="002F32F7" w:rsidRDefault="002F32F7" w:rsidP="002F32F7">
      <w:pPr>
        <w:rPr>
          <w:rFonts w:asciiTheme="majorHAnsi" w:hAnsiTheme="majorHAnsi"/>
          <w:sz w:val="10"/>
        </w:rPr>
      </w:pPr>
      <w:proofErr w:type="gramStart"/>
      <w:r w:rsidRPr="002F32F7">
        <w:rPr>
          <w:rStyle w:val="StyleUnderline"/>
          <w:rFonts w:asciiTheme="majorHAnsi" w:hAnsiTheme="majorHAnsi"/>
          <w:b/>
          <w:sz w:val="24"/>
          <w:highlight w:val="cyan"/>
        </w:rPr>
        <w:t>Performance</w:t>
      </w:r>
      <w:r w:rsidRPr="002F32F7">
        <w:rPr>
          <w:rFonts w:asciiTheme="majorHAnsi" w:hAnsiTheme="majorHAnsi"/>
          <w:b/>
          <w:sz w:val="24"/>
          <w:highlight w:val="cyan"/>
          <w:u w:val="single"/>
          <w:shd w:val="clear" w:color="auto" w:fill="FFFF00"/>
        </w:rPr>
        <w:t xml:space="preserve"> </w:t>
      </w:r>
      <w:r w:rsidRPr="002F32F7">
        <w:rPr>
          <w:rStyle w:val="StyleUnderline"/>
          <w:rFonts w:asciiTheme="majorHAnsi" w:hAnsiTheme="majorHAnsi"/>
          <w:b/>
          <w:sz w:val="24"/>
          <w:highlight w:val="cyan"/>
        </w:rPr>
        <w:t xml:space="preserve"> debate</w:t>
      </w:r>
      <w:proofErr w:type="gramEnd"/>
      <w:r w:rsidRPr="002F32F7">
        <w:rPr>
          <w:rStyle w:val="StyleUnderline"/>
          <w:rFonts w:asciiTheme="majorHAnsi" w:hAnsiTheme="majorHAnsi"/>
          <w:b/>
          <w:sz w:val="24"/>
          <w:highlight w:val="cyan"/>
        </w:rPr>
        <w:t xml:space="preserve"> proponents</w:t>
      </w:r>
      <w:r w:rsidRPr="002F32F7">
        <w:rPr>
          <w:rStyle w:val="StyleUnderline"/>
          <w:rFonts w:asciiTheme="majorHAnsi" w:hAnsiTheme="majorHAnsi"/>
          <w:sz w:val="24"/>
          <w:highlight w:val="cyan"/>
        </w:rPr>
        <w:t xml:space="preserve"> </w:t>
      </w:r>
      <w:r w:rsidRPr="002F32F7">
        <w:rPr>
          <w:rStyle w:val="StyleUnderline"/>
          <w:rFonts w:asciiTheme="majorHAnsi" w:hAnsiTheme="majorHAnsi"/>
          <w:sz w:val="16"/>
        </w:rPr>
        <w:t>might say that they</w:t>
      </w:r>
      <w:r w:rsidRPr="002F32F7">
        <w:rPr>
          <w:rStyle w:val="StyleUnderline"/>
          <w:rFonts w:asciiTheme="majorHAnsi" w:hAnsiTheme="majorHAnsi"/>
          <w:sz w:val="24"/>
        </w:rPr>
        <w:t xml:space="preserve"> </w:t>
      </w:r>
      <w:r w:rsidRPr="002F32F7">
        <w:rPr>
          <w:rStyle w:val="StyleUnderline"/>
          <w:rFonts w:asciiTheme="majorHAnsi" w:hAnsiTheme="majorHAnsi"/>
          <w:b/>
          <w:sz w:val="24"/>
          <w:highlight w:val="cyan"/>
        </w:rPr>
        <w:t xml:space="preserve">are </w:t>
      </w:r>
      <w:r w:rsidRPr="002F32F7">
        <w:rPr>
          <w:rStyle w:val="StyleUnderline"/>
          <w:rFonts w:asciiTheme="majorHAnsi" w:hAnsiTheme="majorHAnsi"/>
          <w:sz w:val="16"/>
        </w:rPr>
        <w:t>directly</w:t>
      </w:r>
      <w:r w:rsidRPr="002F32F7">
        <w:rPr>
          <w:rStyle w:val="StyleUnderline"/>
          <w:rFonts w:asciiTheme="majorHAnsi" w:hAnsiTheme="majorHAnsi"/>
          <w:sz w:val="24"/>
        </w:rPr>
        <w:t xml:space="preserve"> </w:t>
      </w:r>
      <w:r w:rsidRPr="002F32F7">
        <w:rPr>
          <w:rStyle w:val="StyleUnderline"/>
          <w:rFonts w:asciiTheme="majorHAnsi" w:hAnsiTheme="majorHAnsi"/>
          <w:b/>
          <w:sz w:val="24"/>
          <w:highlight w:val="cyan"/>
        </w:rPr>
        <w:t>challenging traditional debate</w:t>
      </w:r>
      <w:r w:rsidRPr="002F32F7">
        <w:rPr>
          <w:rFonts w:asciiTheme="majorHAnsi" w:hAnsiTheme="majorHAnsi"/>
          <w:b/>
          <w:highlight w:val="cyan"/>
          <w:u w:val="single"/>
          <w:shd w:val="clear" w:color="auto" w:fill="FFFF00"/>
        </w:rPr>
        <w:t xml:space="preserve"> </w:t>
      </w:r>
      <w:r w:rsidRPr="002F32F7">
        <w:rPr>
          <w:rStyle w:val="StyleUnderline"/>
          <w:rFonts w:asciiTheme="majorHAnsi" w:hAnsiTheme="majorHAnsi"/>
          <w:b/>
          <w:sz w:val="24"/>
          <w:highlight w:val="cyan"/>
        </w:rPr>
        <w:t xml:space="preserve"> conventions that</w:t>
      </w:r>
      <w:r w:rsidRPr="002F32F7">
        <w:rPr>
          <w:rStyle w:val="StyleUnderline"/>
          <w:rFonts w:asciiTheme="majorHAnsi" w:hAnsiTheme="majorHAnsi"/>
          <w:sz w:val="24"/>
          <w:highlight w:val="cyan"/>
        </w:rPr>
        <w:t xml:space="preserve"> </w:t>
      </w:r>
      <w:r w:rsidRPr="002F32F7">
        <w:rPr>
          <w:rStyle w:val="StyleUnderline"/>
          <w:rFonts w:asciiTheme="majorHAnsi" w:hAnsiTheme="majorHAnsi"/>
          <w:sz w:val="16"/>
        </w:rPr>
        <w:t>have become mechanistic and</w:t>
      </w:r>
      <w:r w:rsidRPr="002F32F7">
        <w:rPr>
          <w:rStyle w:val="StyleUnderline"/>
          <w:rFonts w:asciiTheme="majorHAnsi" w:hAnsiTheme="majorHAnsi"/>
          <w:sz w:val="24"/>
        </w:rPr>
        <w:t xml:space="preserve"> </w:t>
      </w:r>
      <w:r w:rsidRPr="002F32F7">
        <w:rPr>
          <w:rStyle w:val="StyleUnderline"/>
          <w:rFonts w:asciiTheme="majorHAnsi" w:hAnsiTheme="majorHAnsi"/>
          <w:b/>
          <w:sz w:val="24"/>
          <w:highlight w:val="cyan"/>
        </w:rPr>
        <w:t>are</w:t>
      </w:r>
      <w:r w:rsidRPr="002F32F7">
        <w:rPr>
          <w:rStyle w:val="StyleUnderline"/>
          <w:rFonts w:asciiTheme="majorHAnsi" w:hAnsiTheme="majorHAnsi"/>
          <w:sz w:val="24"/>
          <w:highlight w:val="cyan"/>
        </w:rPr>
        <w:t xml:space="preserve"> </w:t>
      </w:r>
      <w:r w:rsidRPr="002F32F7">
        <w:rPr>
          <w:rStyle w:val="StyleUnderline"/>
          <w:rFonts w:asciiTheme="majorHAnsi" w:hAnsiTheme="majorHAnsi"/>
          <w:sz w:val="16"/>
        </w:rPr>
        <w:t>inherently</w:t>
      </w:r>
      <w:r w:rsidRPr="002F32F7">
        <w:rPr>
          <w:rStyle w:val="StyleUnderline"/>
          <w:rFonts w:asciiTheme="majorHAnsi" w:hAnsiTheme="majorHAnsi"/>
          <w:sz w:val="24"/>
        </w:rPr>
        <w:t xml:space="preserve"> </w:t>
      </w:r>
      <w:r w:rsidRPr="002F32F7">
        <w:rPr>
          <w:rStyle w:val="StyleUnderline"/>
          <w:rFonts w:asciiTheme="majorHAnsi" w:hAnsiTheme="majorHAnsi"/>
          <w:sz w:val="16"/>
          <w:szCs w:val="16"/>
          <w:u w:val="none"/>
        </w:rPr>
        <w:t>racist,</w:t>
      </w:r>
      <w:r w:rsidRPr="002F32F7">
        <w:rPr>
          <w:rStyle w:val="StyleUnderline"/>
          <w:rFonts w:asciiTheme="majorHAnsi" w:hAnsiTheme="majorHAnsi"/>
          <w:sz w:val="24"/>
        </w:rPr>
        <w:t xml:space="preserve"> </w:t>
      </w:r>
      <w:r w:rsidRPr="002F32F7">
        <w:rPr>
          <w:rStyle w:val="StyleUnderline"/>
          <w:rFonts w:asciiTheme="majorHAnsi" w:hAnsiTheme="majorHAnsi"/>
          <w:sz w:val="16"/>
        </w:rPr>
        <w:t>and that</w:t>
      </w:r>
      <w:r w:rsidRPr="002F32F7">
        <w:rPr>
          <w:rStyle w:val="StyleUnderline"/>
          <w:rFonts w:asciiTheme="majorHAnsi" w:hAnsiTheme="majorHAnsi"/>
          <w:sz w:val="24"/>
        </w:rPr>
        <w:t xml:space="preserve"> </w:t>
      </w:r>
      <w:r w:rsidRPr="002F32F7">
        <w:rPr>
          <w:rStyle w:val="StyleUnderline"/>
          <w:rFonts w:asciiTheme="majorHAnsi" w:hAnsiTheme="majorHAnsi"/>
          <w:sz w:val="16"/>
        </w:rPr>
        <w:t>debate must</w:t>
      </w:r>
      <w:r w:rsidRPr="002F32F7">
        <w:rPr>
          <w:rFonts w:asciiTheme="majorHAnsi" w:hAnsiTheme="majorHAnsi"/>
          <w:b/>
          <w:sz w:val="16"/>
          <w:u w:val="single"/>
          <w:shd w:val="clear" w:color="auto" w:fill="FFFF00"/>
        </w:rPr>
        <w:t xml:space="preserve"> </w:t>
      </w:r>
      <w:r w:rsidRPr="002F32F7">
        <w:rPr>
          <w:rStyle w:val="StyleUnderline"/>
          <w:rFonts w:asciiTheme="majorHAnsi" w:hAnsiTheme="majorHAnsi"/>
          <w:sz w:val="16"/>
        </w:rPr>
        <w:t xml:space="preserve"> find new ways of becoming less </w:t>
      </w:r>
      <w:r w:rsidRPr="002F32F7">
        <w:rPr>
          <w:rStyle w:val="StyleUnderline"/>
          <w:rFonts w:asciiTheme="majorHAnsi" w:hAnsiTheme="majorHAnsi"/>
          <w:b/>
          <w:sz w:val="24"/>
          <w:highlight w:val="cyan"/>
        </w:rPr>
        <w:t>exclusive</w:t>
      </w:r>
      <w:r w:rsidRPr="002F32F7">
        <w:rPr>
          <w:rStyle w:val="StyleUnderline"/>
          <w:rFonts w:asciiTheme="majorHAnsi" w:hAnsiTheme="majorHAnsi"/>
          <w:b/>
          <w:sz w:val="24"/>
        </w:rPr>
        <w:t xml:space="preserve"> </w:t>
      </w:r>
      <w:r w:rsidRPr="002F32F7">
        <w:rPr>
          <w:rStyle w:val="StyleUnderline"/>
          <w:rFonts w:asciiTheme="majorHAnsi" w:hAnsiTheme="majorHAnsi"/>
          <w:sz w:val="16"/>
        </w:rPr>
        <w:t>and more relevant</w:t>
      </w:r>
      <w:r w:rsidRPr="002F32F7">
        <w:rPr>
          <w:rFonts w:asciiTheme="majorHAnsi" w:hAnsiTheme="majorHAnsi"/>
          <w:b/>
          <w:sz w:val="16"/>
          <w:u w:val="single"/>
          <w:shd w:val="clear" w:color="auto" w:fill="FFFF00"/>
        </w:rPr>
        <w:t>.</w:t>
      </w:r>
      <w:r w:rsidRPr="002F32F7">
        <w:rPr>
          <w:rFonts w:asciiTheme="majorHAnsi" w:hAnsiTheme="majorHAnsi"/>
          <w:b/>
          <w:sz w:val="16"/>
          <w:u w:val="single"/>
        </w:rPr>
        <w:t xml:space="preserve">  </w:t>
      </w:r>
      <w:r w:rsidRPr="002F32F7">
        <w:rPr>
          <w:rStyle w:val="StyleUnderline"/>
          <w:rFonts w:asciiTheme="majorHAnsi" w:hAnsiTheme="majorHAnsi"/>
          <w:sz w:val="16"/>
        </w:rPr>
        <w:t xml:space="preserve">Specifically, many debate community members such as Preston (a coach </w:t>
      </w:r>
      <w:proofErr w:type="gramStart"/>
      <w:r w:rsidRPr="002F32F7">
        <w:rPr>
          <w:rStyle w:val="StyleUnderline"/>
          <w:rFonts w:asciiTheme="majorHAnsi" w:hAnsiTheme="majorHAnsi"/>
          <w:sz w:val="16"/>
        </w:rPr>
        <w:t>and</w:t>
      </w:r>
      <w:r w:rsidRPr="002F32F7">
        <w:rPr>
          <w:rFonts w:asciiTheme="majorHAnsi" w:hAnsiTheme="majorHAnsi"/>
          <w:b/>
          <w:sz w:val="16"/>
          <w:u w:val="single"/>
        </w:rPr>
        <w:t xml:space="preserve"> </w:t>
      </w:r>
      <w:r w:rsidRPr="002F32F7">
        <w:rPr>
          <w:rStyle w:val="StyleUnderline"/>
          <w:rFonts w:asciiTheme="majorHAnsi" w:hAnsiTheme="majorHAnsi"/>
          <w:sz w:val="16"/>
        </w:rPr>
        <w:t xml:space="preserve"> author</w:t>
      </w:r>
      <w:proofErr w:type="gramEnd"/>
      <w:r w:rsidRPr="002F32F7">
        <w:rPr>
          <w:rStyle w:val="StyleUnderline"/>
          <w:rFonts w:asciiTheme="majorHAnsi" w:hAnsiTheme="majorHAnsi"/>
          <w:sz w:val="16"/>
        </w:rPr>
        <w:t>) suggest that traditional debate practices and pedagogy result in difficulty</w:t>
      </w:r>
      <w:r w:rsidRPr="002F32F7">
        <w:rPr>
          <w:rFonts w:asciiTheme="majorHAnsi" w:hAnsiTheme="majorHAnsi"/>
          <w:b/>
          <w:sz w:val="16"/>
          <w:u w:val="single"/>
          <w:shd w:val="clear" w:color="auto" w:fill="FFFF00"/>
        </w:rPr>
        <w:t xml:space="preserve"> </w:t>
      </w:r>
      <w:r w:rsidRPr="002F32F7">
        <w:rPr>
          <w:rStyle w:val="StyleUnderline"/>
          <w:rFonts w:asciiTheme="majorHAnsi" w:hAnsiTheme="majorHAnsi"/>
          <w:sz w:val="16"/>
        </w:rPr>
        <w:t xml:space="preserve"> recruiting minority debaters.</w:t>
      </w:r>
      <w:r w:rsidRPr="002F32F7">
        <w:rPr>
          <w:rStyle w:val="StyleUnderline"/>
          <w:rFonts w:asciiTheme="majorHAnsi" w:hAnsiTheme="majorHAnsi"/>
          <w:sz w:val="24"/>
        </w:rPr>
        <w:t xml:space="preserve"> </w:t>
      </w:r>
      <w:r w:rsidRPr="002F32F7">
        <w:rPr>
          <w:rStyle w:val="StyleUnderline"/>
          <w:rFonts w:asciiTheme="majorHAnsi" w:hAnsiTheme="majorHAnsi"/>
          <w:sz w:val="16"/>
        </w:rPr>
        <w:t xml:space="preserve">He cites Hill as having “noted that learning </w:t>
      </w:r>
      <w:proofErr w:type="gramStart"/>
      <w:r w:rsidRPr="002F32F7">
        <w:rPr>
          <w:rStyle w:val="StyleUnderline"/>
          <w:rFonts w:asciiTheme="majorHAnsi" w:hAnsiTheme="majorHAnsi"/>
          <w:sz w:val="16"/>
        </w:rPr>
        <w:t>and</w:t>
      </w:r>
      <w:r w:rsidRPr="002F32F7">
        <w:rPr>
          <w:rFonts w:asciiTheme="majorHAnsi" w:hAnsiTheme="majorHAnsi"/>
          <w:b/>
          <w:sz w:val="16"/>
          <w:u w:val="single"/>
          <w:shd w:val="clear" w:color="auto" w:fill="FFFF00"/>
        </w:rPr>
        <w:t xml:space="preserve"> </w:t>
      </w:r>
      <w:r w:rsidRPr="002F32F7">
        <w:rPr>
          <w:rStyle w:val="StyleUnderline"/>
          <w:rFonts w:asciiTheme="majorHAnsi" w:hAnsiTheme="majorHAnsi"/>
          <w:sz w:val="16"/>
        </w:rPr>
        <w:t xml:space="preserve"> communication</w:t>
      </w:r>
      <w:proofErr w:type="gramEnd"/>
      <w:r w:rsidRPr="002F32F7">
        <w:rPr>
          <w:rStyle w:val="StyleUnderline"/>
          <w:rFonts w:asciiTheme="majorHAnsi" w:hAnsiTheme="majorHAnsi"/>
          <w:sz w:val="16"/>
        </w:rPr>
        <w:t xml:space="preserve"> styles of African Americans may differ from the learning and</w:t>
      </w:r>
      <w:r w:rsidRPr="002F32F7">
        <w:rPr>
          <w:rFonts w:asciiTheme="majorHAnsi" w:hAnsiTheme="majorHAnsi"/>
          <w:b/>
          <w:sz w:val="16"/>
          <w:u w:val="single"/>
          <w:shd w:val="clear" w:color="auto" w:fill="FFFF00"/>
        </w:rPr>
        <w:t xml:space="preserve"> </w:t>
      </w:r>
      <w:r w:rsidRPr="002F32F7">
        <w:rPr>
          <w:rStyle w:val="StyleUnderline"/>
          <w:rFonts w:asciiTheme="majorHAnsi" w:hAnsiTheme="majorHAnsi"/>
          <w:sz w:val="16"/>
        </w:rPr>
        <w:t xml:space="preserve"> communication norms of the policy debating community”</w:t>
      </w:r>
      <w:r w:rsidRPr="002F32F7">
        <w:rPr>
          <w:rFonts w:asciiTheme="majorHAnsi" w:hAnsiTheme="majorHAnsi"/>
        </w:rPr>
        <w:t xml:space="preserve"> </w:t>
      </w:r>
      <w:r w:rsidRPr="002F32F7">
        <w:rPr>
          <w:rFonts w:asciiTheme="majorHAnsi" w:hAnsiTheme="majorHAnsi"/>
          <w:sz w:val="10"/>
        </w:rPr>
        <w:t>(Preston, Jr., 2006, p. 162</w:t>
      </w:r>
      <w:r w:rsidRPr="002F32F7">
        <w:rPr>
          <w:rStyle w:val="StyleUnderline"/>
          <w:rFonts w:asciiTheme="majorHAnsi" w:hAnsiTheme="majorHAnsi"/>
          <w:sz w:val="16"/>
        </w:rPr>
        <w:t xml:space="preserve">). </w:t>
      </w:r>
      <w:proofErr w:type="gramStart"/>
      <w:r w:rsidRPr="002F32F7">
        <w:rPr>
          <w:rStyle w:val="StyleUnderline"/>
          <w:rFonts w:asciiTheme="majorHAnsi" w:hAnsiTheme="majorHAnsi"/>
          <w:sz w:val="16"/>
        </w:rPr>
        <w:t>A</w:t>
      </w:r>
      <w:r w:rsidRPr="002F32F7">
        <w:rPr>
          <w:rFonts w:asciiTheme="majorHAnsi" w:hAnsiTheme="majorHAnsi"/>
          <w:b/>
          <w:sz w:val="16"/>
        </w:rPr>
        <w:t xml:space="preserve"> </w:t>
      </w:r>
      <w:r w:rsidRPr="002F32F7">
        <w:rPr>
          <w:rStyle w:val="StyleUnderline"/>
          <w:rFonts w:asciiTheme="majorHAnsi" w:hAnsiTheme="majorHAnsi"/>
          <w:sz w:val="16"/>
        </w:rPr>
        <w:t xml:space="preserve"> call</w:t>
      </w:r>
      <w:proofErr w:type="gramEnd"/>
      <w:r w:rsidRPr="002F32F7">
        <w:rPr>
          <w:rStyle w:val="StyleUnderline"/>
          <w:rFonts w:asciiTheme="majorHAnsi" w:hAnsiTheme="majorHAnsi"/>
          <w:sz w:val="16"/>
        </w:rPr>
        <w:t xml:space="preserve"> to solve this problem becomes one of the foundations of performance debate practice.</w:t>
      </w:r>
      <w:r w:rsidRPr="002F32F7">
        <w:rPr>
          <w:rFonts w:asciiTheme="majorHAnsi" w:hAnsiTheme="majorHAnsi"/>
        </w:rPr>
        <w:t xml:space="preserve">  </w:t>
      </w:r>
      <w:r w:rsidRPr="002F32F7">
        <w:rPr>
          <w:rFonts w:asciiTheme="majorHAnsi" w:hAnsiTheme="majorHAnsi"/>
          <w:sz w:val="10"/>
        </w:rPr>
        <w:t xml:space="preserve">Through content and form, performance debaters call for and demonstrate a practice </w:t>
      </w:r>
      <w:proofErr w:type="gramStart"/>
      <w:r w:rsidRPr="002F32F7">
        <w:rPr>
          <w:rFonts w:asciiTheme="majorHAnsi" w:hAnsiTheme="majorHAnsi"/>
          <w:sz w:val="10"/>
        </w:rPr>
        <w:t>that  is</w:t>
      </w:r>
      <w:proofErr w:type="gramEnd"/>
      <w:r w:rsidRPr="002F32F7">
        <w:rPr>
          <w:rFonts w:asciiTheme="majorHAnsi" w:hAnsiTheme="majorHAnsi"/>
          <w:sz w:val="10"/>
        </w:rPr>
        <w:t xml:space="preserve"> inclusive and challenges the norms of the community. Reid-Brinkley quotes </w:t>
      </w:r>
      <w:proofErr w:type="gramStart"/>
      <w:r w:rsidRPr="002F32F7">
        <w:rPr>
          <w:rFonts w:asciiTheme="majorHAnsi" w:hAnsiTheme="majorHAnsi"/>
          <w:sz w:val="10"/>
        </w:rPr>
        <w:t>a  Louisville</w:t>
      </w:r>
      <w:proofErr w:type="gramEnd"/>
      <w:r w:rsidRPr="002F32F7">
        <w:rPr>
          <w:rFonts w:asciiTheme="majorHAnsi" w:hAnsiTheme="majorHAnsi"/>
          <w:sz w:val="10"/>
        </w:rPr>
        <w:t xml:space="preserve"> debater in-round:  The university of Louisville enacts a full withdrawal from the traditional norms  and procedures of this debate activity. Because this institution, like every </w:t>
      </w:r>
      <w:proofErr w:type="gramStart"/>
      <w:r w:rsidRPr="002F32F7">
        <w:rPr>
          <w:rFonts w:asciiTheme="majorHAnsi" w:hAnsiTheme="majorHAnsi"/>
          <w:sz w:val="10"/>
        </w:rPr>
        <w:t>other  institution</w:t>
      </w:r>
      <w:proofErr w:type="gramEnd"/>
      <w:r w:rsidRPr="002F32F7">
        <w:rPr>
          <w:rFonts w:asciiTheme="majorHAnsi" w:hAnsiTheme="majorHAnsi"/>
          <w:sz w:val="10"/>
        </w:rPr>
        <w:t xml:space="preserve"> in society, has also grown from the roots of racism</w:t>
      </w:r>
      <w:r w:rsidRPr="002F32F7">
        <w:rPr>
          <w:rFonts w:asciiTheme="majorHAnsi" w:hAnsiTheme="majorHAnsi"/>
          <w:b/>
          <w:sz w:val="10"/>
        </w:rPr>
        <w:t>.</w:t>
      </w:r>
      <w:r w:rsidRPr="002F32F7">
        <w:rPr>
          <w:rFonts w:asciiTheme="majorHAnsi" w:hAnsiTheme="majorHAnsi"/>
          <w:b/>
        </w:rPr>
        <w:t xml:space="preserve"> </w:t>
      </w:r>
      <w:r w:rsidRPr="002F32F7">
        <w:rPr>
          <w:rStyle w:val="StyleUnderline"/>
          <w:rFonts w:asciiTheme="majorHAnsi" w:hAnsiTheme="majorHAnsi"/>
          <w:b/>
          <w:sz w:val="24"/>
          <w:highlight w:val="cyan"/>
        </w:rPr>
        <w:t xml:space="preserve">Seemingly </w:t>
      </w:r>
      <w:proofErr w:type="gramStart"/>
      <w:r w:rsidRPr="002F32F7">
        <w:rPr>
          <w:rStyle w:val="StyleUnderline"/>
          <w:rFonts w:asciiTheme="majorHAnsi" w:hAnsiTheme="majorHAnsi"/>
          <w:b/>
          <w:sz w:val="24"/>
          <w:highlight w:val="cyan"/>
        </w:rPr>
        <w:t>neutral</w:t>
      </w:r>
      <w:r w:rsidRPr="002F32F7">
        <w:rPr>
          <w:rFonts w:asciiTheme="majorHAnsi" w:hAnsiTheme="majorHAnsi"/>
          <w:b/>
          <w:highlight w:val="cyan"/>
          <w:shd w:val="clear" w:color="auto" w:fill="FFFF00"/>
        </w:rPr>
        <w:t xml:space="preserve"> </w:t>
      </w:r>
      <w:r w:rsidRPr="002F32F7">
        <w:rPr>
          <w:rStyle w:val="StyleUnderline"/>
          <w:rFonts w:asciiTheme="majorHAnsi" w:hAnsiTheme="majorHAnsi"/>
          <w:b/>
          <w:sz w:val="24"/>
          <w:highlight w:val="cyan"/>
        </w:rPr>
        <w:t xml:space="preserve"> practices</w:t>
      </w:r>
      <w:proofErr w:type="gramEnd"/>
      <w:r w:rsidRPr="002F32F7">
        <w:rPr>
          <w:rStyle w:val="StyleUnderline"/>
          <w:rFonts w:asciiTheme="majorHAnsi" w:hAnsiTheme="majorHAnsi"/>
          <w:sz w:val="24"/>
          <w:highlight w:val="cyan"/>
        </w:rPr>
        <w:t xml:space="preserve"> </w:t>
      </w:r>
      <w:r w:rsidRPr="002F32F7">
        <w:rPr>
          <w:rStyle w:val="StyleUnderline"/>
          <w:rFonts w:asciiTheme="majorHAnsi" w:hAnsiTheme="majorHAnsi"/>
          <w:sz w:val="16"/>
        </w:rPr>
        <w:t>and policies</w:t>
      </w:r>
      <w:r w:rsidRPr="002F32F7">
        <w:rPr>
          <w:rStyle w:val="StyleUnderline"/>
          <w:rFonts w:asciiTheme="majorHAnsi" w:hAnsiTheme="majorHAnsi"/>
          <w:sz w:val="24"/>
        </w:rPr>
        <w:t xml:space="preserve"> </w:t>
      </w:r>
      <w:r w:rsidRPr="002F32F7">
        <w:rPr>
          <w:rStyle w:val="StyleUnderline"/>
          <w:rFonts w:asciiTheme="majorHAnsi" w:hAnsiTheme="majorHAnsi"/>
          <w:b/>
          <w:sz w:val="24"/>
          <w:highlight w:val="cyan"/>
        </w:rPr>
        <w:t>have exclusionary effects on different groups for different</w:t>
      </w:r>
      <w:r w:rsidRPr="002F32F7">
        <w:rPr>
          <w:rFonts w:asciiTheme="majorHAnsi" w:hAnsiTheme="majorHAnsi"/>
          <w:b/>
          <w:highlight w:val="cyan"/>
          <w:shd w:val="clear" w:color="auto" w:fill="FFFF00"/>
        </w:rPr>
        <w:t xml:space="preserve"> </w:t>
      </w:r>
      <w:r w:rsidRPr="002F32F7">
        <w:rPr>
          <w:rStyle w:val="StyleUnderline"/>
          <w:rFonts w:asciiTheme="majorHAnsi" w:hAnsiTheme="majorHAnsi"/>
          <w:b/>
          <w:sz w:val="24"/>
          <w:highlight w:val="cyan"/>
        </w:rPr>
        <w:t xml:space="preserve"> reasons</w:t>
      </w:r>
      <w:r w:rsidRPr="002F32F7">
        <w:rPr>
          <w:rFonts w:asciiTheme="majorHAnsi" w:hAnsiTheme="majorHAnsi"/>
          <w:sz w:val="10"/>
        </w:rPr>
        <w:t>. These practices have a long and perpetuating history. (Reid-Brinkley</w:t>
      </w:r>
      <w:proofErr w:type="gramStart"/>
      <w:r w:rsidRPr="002F32F7">
        <w:rPr>
          <w:rFonts w:asciiTheme="majorHAnsi" w:hAnsiTheme="majorHAnsi"/>
          <w:sz w:val="10"/>
        </w:rPr>
        <w:t>,  2008</w:t>
      </w:r>
      <w:proofErr w:type="gramEnd"/>
      <w:r w:rsidRPr="002F32F7">
        <w:rPr>
          <w:rFonts w:asciiTheme="majorHAnsi" w:hAnsiTheme="majorHAnsi"/>
          <w:sz w:val="10"/>
        </w:rPr>
        <w:t>, p. 114)</w:t>
      </w:r>
      <w:r w:rsidRPr="002F32F7">
        <w:rPr>
          <w:rFonts w:asciiTheme="majorHAnsi" w:hAnsiTheme="majorHAnsi"/>
        </w:rPr>
        <w:t xml:space="preserve">  </w:t>
      </w:r>
      <w:r w:rsidRPr="002F32F7">
        <w:rPr>
          <w:rStyle w:val="StyleUnderline"/>
          <w:rFonts w:asciiTheme="majorHAnsi" w:hAnsiTheme="majorHAnsi"/>
          <w:sz w:val="16"/>
        </w:rPr>
        <w:t xml:space="preserve">Reid-Brinkley argues that many </w:t>
      </w:r>
      <w:r w:rsidRPr="002F32F7">
        <w:rPr>
          <w:rStyle w:val="StyleUnderline"/>
          <w:rFonts w:asciiTheme="majorHAnsi" w:hAnsiTheme="majorHAnsi"/>
          <w:b/>
          <w:sz w:val="24"/>
          <w:highlight w:val="cyan"/>
        </w:rPr>
        <w:t>performance</w:t>
      </w:r>
      <w:r w:rsidRPr="002F32F7">
        <w:rPr>
          <w:rStyle w:val="StyleUnderline"/>
          <w:rFonts w:asciiTheme="majorHAnsi" w:hAnsiTheme="majorHAnsi"/>
          <w:sz w:val="24"/>
        </w:rPr>
        <w:t xml:space="preserve"> </w:t>
      </w:r>
      <w:r w:rsidRPr="002F32F7">
        <w:rPr>
          <w:rStyle w:val="StyleUnderline"/>
          <w:rFonts w:asciiTheme="majorHAnsi" w:hAnsiTheme="majorHAnsi"/>
          <w:sz w:val="16"/>
        </w:rPr>
        <w:t>debate</w:t>
      </w:r>
      <w:r w:rsidRPr="002F32F7">
        <w:rPr>
          <w:rStyle w:val="StyleUnderline"/>
          <w:rFonts w:asciiTheme="majorHAnsi" w:hAnsiTheme="majorHAnsi"/>
          <w:sz w:val="24"/>
        </w:rPr>
        <w:t xml:space="preserve"> </w:t>
      </w:r>
      <w:r w:rsidRPr="002F32F7">
        <w:rPr>
          <w:rStyle w:val="StyleUnderline"/>
          <w:rFonts w:asciiTheme="majorHAnsi" w:hAnsiTheme="majorHAnsi"/>
          <w:b/>
          <w:sz w:val="24"/>
          <w:highlight w:val="cyan"/>
        </w:rPr>
        <w:t xml:space="preserve">tactics are </w:t>
      </w:r>
      <w:proofErr w:type="gramStart"/>
      <w:r w:rsidRPr="002F32F7">
        <w:rPr>
          <w:rStyle w:val="StyleUnderline"/>
          <w:rFonts w:asciiTheme="majorHAnsi" w:hAnsiTheme="majorHAnsi"/>
          <w:b/>
          <w:sz w:val="24"/>
          <w:highlight w:val="cyan"/>
        </w:rPr>
        <w:t>rhetorical</w:t>
      </w:r>
      <w:r w:rsidRPr="002F32F7">
        <w:rPr>
          <w:rFonts w:asciiTheme="majorHAnsi" w:hAnsiTheme="majorHAnsi"/>
          <w:b/>
          <w:highlight w:val="cyan"/>
          <w:shd w:val="clear" w:color="auto" w:fill="FFFF00"/>
        </w:rPr>
        <w:t xml:space="preserve"> </w:t>
      </w:r>
      <w:r w:rsidRPr="002F32F7">
        <w:rPr>
          <w:rStyle w:val="StyleUnderline"/>
          <w:rFonts w:asciiTheme="majorHAnsi" w:hAnsiTheme="majorHAnsi"/>
          <w:b/>
          <w:sz w:val="24"/>
          <w:highlight w:val="cyan"/>
        </w:rPr>
        <w:t xml:space="preserve"> strategies</w:t>
      </w:r>
      <w:proofErr w:type="gramEnd"/>
      <w:r w:rsidRPr="002F32F7">
        <w:rPr>
          <w:rStyle w:val="StyleUnderline"/>
          <w:rFonts w:asciiTheme="majorHAnsi" w:hAnsiTheme="majorHAnsi"/>
          <w:b/>
          <w:sz w:val="24"/>
          <w:highlight w:val="cyan"/>
        </w:rPr>
        <w:t xml:space="preserve"> “designed to disrupt the normativity of traditional debate practices.... genre</w:t>
      </w:r>
      <w:r w:rsidRPr="002F32F7">
        <w:rPr>
          <w:rFonts w:asciiTheme="majorHAnsi" w:hAnsiTheme="majorHAnsi"/>
          <w:b/>
          <w:highlight w:val="cyan"/>
          <w:shd w:val="clear" w:color="auto" w:fill="FFFF00"/>
        </w:rPr>
        <w:t xml:space="preserve"> </w:t>
      </w:r>
      <w:r w:rsidRPr="002F32F7">
        <w:rPr>
          <w:rStyle w:val="StyleUnderline"/>
          <w:rFonts w:asciiTheme="majorHAnsi" w:hAnsiTheme="majorHAnsi"/>
          <w:b/>
          <w:sz w:val="24"/>
          <w:highlight w:val="cyan"/>
        </w:rPr>
        <w:t xml:space="preserve"> violation [is] a means of using</w:t>
      </w:r>
      <w:r w:rsidRPr="002F32F7">
        <w:rPr>
          <w:rStyle w:val="StyleUnderline"/>
          <w:rFonts w:asciiTheme="majorHAnsi" w:hAnsiTheme="majorHAnsi"/>
          <w:sz w:val="24"/>
          <w:highlight w:val="cyan"/>
        </w:rPr>
        <w:t xml:space="preserve"> </w:t>
      </w:r>
      <w:r w:rsidRPr="002F32F7">
        <w:rPr>
          <w:rStyle w:val="StyleUnderline"/>
          <w:rFonts w:asciiTheme="majorHAnsi" w:hAnsiTheme="majorHAnsi"/>
          <w:sz w:val="16"/>
        </w:rPr>
        <w:t>style and</w:t>
      </w:r>
      <w:r w:rsidRPr="002F32F7">
        <w:rPr>
          <w:rStyle w:val="StyleUnderline"/>
          <w:rFonts w:asciiTheme="majorHAnsi" w:hAnsiTheme="majorHAnsi"/>
          <w:sz w:val="24"/>
        </w:rPr>
        <w:t xml:space="preserve"> </w:t>
      </w:r>
      <w:r w:rsidRPr="002F32F7">
        <w:rPr>
          <w:rStyle w:val="StyleUnderline"/>
          <w:rFonts w:asciiTheme="majorHAnsi" w:hAnsiTheme="majorHAnsi"/>
          <w:b/>
          <w:sz w:val="24"/>
          <w:highlight w:val="cyan"/>
        </w:rPr>
        <w:t xml:space="preserve">performance to combat the </w:t>
      </w:r>
      <w:r w:rsidRPr="002F32F7">
        <w:rPr>
          <w:rStyle w:val="StyleUnderline"/>
          <w:rFonts w:asciiTheme="majorHAnsi" w:hAnsiTheme="majorHAnsi"/>
          <w:sz w:val="16"/>
        </w:rPr>
        <w:t>social</w:t>
      </w:r>
      <w:r w:rsidRPr="002F32F7">
        <w:rPr>
          <w:rStyle w:val="StyleUnderline"/>
          <w:rFonts w:asciiTheme="majorHAnsi" w:hAnsiTheme="majorHAnsi"/>
          <w:sz w:val="24"/>
        </w:rPr>
        <w:t xml:space="preserve"> </w:t>
      </w:r>
      <w:r w:rsidRPr="002F32F7">
        <w:rPr>
          <w:rStyle w:val="StyleUnderline"/>
          <w:rFonts w:asciiTheme="majorHAnsi" w:hAnsiTheme="majorHAnsi"/>
          <w:b/>
          <w:sz w:val="24"/>
          <w:highlight w:val="cyan"/>
        </w:rPr>
        <w:t>ideologies that</w:t>
      </w:r>
      <w:r w:rsidRPr="002F32F7">
        <w:rPr>
          <w:rFonts w:asciiTheme="majorHAnsi" w:hAnsiTheme="majorHAnsi"/>
          <w:b/>
          <w:highlight w:val="cyan"/>
          <w:shd w:val="clear" w:color="auto" w:fill="FFFF00"/>
        </w:rPr>
        <w:t xml:space="preserve"> </w:t>
      </w:r>
      <w:r w:rsidRPr="002F32F7">
        <w:rPr>
          <w:rStyle w:val="StyleUnderline"/>
          <w:rFonts w:asciiTheme="majorHAnsi" w:hAnsiTheme="majorHAnsi"/>
          <w:b/>
          <w:sz w:val="24"/>
          <w:highlight w:val="cyan"/>
        </w:rPr>
        <w:t>result in unequal power relations across</w:t>
      </w:r>
      <w:r w:rsidRPr="002F32F7">
        <w:rPr>
          <w:rStyle w:val="StyleUnderline"/>
          <w:rFonts w:asciiTheme="majorHAnsi" w:hAnsiTheme="majorHAnsi"/>
          <w:sz w:val="24"/>
          <w:highlight w:val="cyan"/>
        </w:rPr>
        <w:t xml:space="preserve"> </w:t>
      </w:r>
      <w:r w:rsidRPr="002F32F7">
        <w:rPr>
          <w:rStyle w:val="StyleUnderline"/>
          <w:rFonts w:asciiTheme="majorHAnsi" w:hAnsiTheme="majorHAnsi"/>
          <w:sz w:val="16"/>
        </w:rPr>
        <w:t>race, gender, and class within</w:t>
      </w:r>
      <w:r w:rsidRPr="002F32F7">
        <w:rPr>
          <w:rStyle w:val="StyleUnderline"/>
          <w:rFonts w:asciiTheme="majorHAnsi" w:hAnsiTheme="majorHAnsi"/>
          <w:sz w:val="24"/>
        </w:rPr>
        <w:t xml:space="preserve"> </w:t>
      </w:r>
      <w:r w:rsidRPr="002F32F7">
        <w:rPr>
          <w:rStyle w:val="StyleUnderline"/>
          <w:rFonts w:asciiTheme="majorHAnsi" w:hAnsiTheme="majorHAnsi"/>
          <w:b/>
          <w:sz w:val="24"/>
          <w:highlight w:val="cyan"/>
        </w:rPr>
        <w:t>the national</w:t>
      </w:r>
      <w:r w:rsidRPr="002F32F7">
        <w:rPr>
          <w:rStyle w:val="StyleUnderline"/>
          <w:rFonts w:asciiTheme="majorHAnsi" w:hAnsiTheme="majorHAnsi"/>
          <w:sz w:val="24"/>
          <w:highlight w:val="cyan"/>
        </w:rPr>
        <w:t xml:space="preserve"> </w:t>
      </w:r>
      <w:r w:rsidRPr="002F32F7">
        <w:rPr>
          <w:rStyle w:val="StyleUnderline"/>
          <w:rFonts w:asciiTheme="majorHAnsi" w:hAnsiTheme="majorHAnsi"/>
          <w:sz w:val="16"/>
        </w:rPr>
        <w:t>policy</w:t>
      </w:r>
      <w:r w:rsidRPr="002F32F7">
        <w:rPr>
          <w:rStyle w:val="StyleUnderline"/>
          <w:rFonts w:asciiTheme="majorHAnsi" w:hAnsiTheme="majorHAnsi"/>
          <w:sz w:val="24"/>
        </w:rPr>
        <w:t xml:space="preserve"> </w:t>
      </w:r>
      <w:r w:rsidRPr="002F32F7">
        <w:rPr>
          <w:rStyle w:val="StyleUnderline"/>
          <w:rFonts w:asciiTheme="majorHAnsi" w:hAnsiTheme="majorHAnsi"/>
          <w:b/>
          <w:sz w:val="24"/>
          <w:highlight w:val="cyan"/>
        </w:rPr>
        <w:t>debate community</w:t>
      </w:r>
      <w:r w:rsidRPr="002F32F7">
        <w:rPr>
          <w:rFonts w:asciiTheme="majorHAnsi" w:hAnsiTheme="majorHAnsi"/>
          <w:b/>
          <w:sz w:val="10"/>
          <w:highlight w:val="cyan"/>
          <w:shd w:val="clear" w:color="auto" w:fill="FFFF00"/>
        </w:rPr>
        <w:t>”</w:t>
      </w:r>
      <w:r w:rsidRPr="002F32F7">
        <w:rPr>
          <w:rFonts w:asciiTheme="majorHAnsi" w:hAnsiTheme="majorHAnsi"/>
          <w:sz w:val="10"/>
        </w:rPr>
        <w:t xml:space="preserve"> (pp. 78-79). Reid-Brinkley identifies four types of genre violations </w:t>
      </w:r>
      <w:proofErr w:type="gramStart"/>
      <w:r w:rsidRPr="002F32F7">
        <w:rPr>
          <w:rFonts w:asciiTheme="majorHAnsi" w:hAnsiTheme="majorHAnsi"/>
          <w:sz w:val="10"/>
        </w:rPr>
        <w:t>in  critical</w:t>
      </w:r>
      <w:proofErr w:type="gramEnd"/>
      <w:r w:rsidRPr="002F32F7">
        <w:rPr>
          <w:rFonts w:asciiTheme="majorHAnsi" w:hAnsiTheme="majorHAnsi"/>
          <w:sz w:val="10"/>
        </w:rPr>
        <w:t xml:space="preserve"> debate: sonic and spatial disruption, violations of strategic norms, violations of  expectations regarding the resolution, and violations of the policymaker debate persona.</w:t>
      </w:r>
      <w:r w:rsidRPr="002F32F7">
        <w:rPr>
          <w:rFonts w:asciiTheme="majorHAnsi" w:hAnsiTheme="majorHAnsi"/>
        </w:rPr>
        <w:t xml:space="preserve">  </w:t>
      </w:r>
      <w:r w:rsidRPr="002F32F7">
        <w:rPr>
          <w:rStyle w:val="StyleUnderline"/>
          <w:rFonts w:asciiTheme="majorHAnsi" w:hAnsiTheme="majorHAnsi"/>
          <w:sz w:val="16"/>
        </w:rPr>
        <w:t>We can see here the interplay of content, form and context in her argument.</w:t>
      </w:r>
      <w:r w:rsidRPr="002F32F7">
        <w:rPr>
          <w:rStyle w:val="StyleUnderline"/>
          <w:rFonts w:asciiTheme="majorHAnsi" w:hAnsiTheme="majorHAnsi"/>
          <w:sz w:val="24"/>
        </w:rPr>
        <w:t xml:space="preserve"> **</w:t>
      </w:r>
      <w:proofErr w:type="gramStart"/>
      <w:r w:rsidRPr="002F32F7">
        <w:rPr>
          <w:rStyle w:val="StyleUnderline"/>
          <w:rFonts w:asciiTheme="majorHAnsi" w:hAnsiTheme="majorHAnsi"/>
          <w:sz w:val="24"/>
        </w:rPr>
        <w:t>The</w:t>
      </w:r>
      <w:r w:rsidRPr="002F32F7">
        <w:rPr>
          <w:rFonts w:asciiTheme="majorHAnsi" w:hAnsiTheme="majorHAnsi"/>
          <w:b/>
          <w:shd w:val="clear" w:color="auto" w:fill="FFFF00"/>
        </w:rPr>
        <w:t xml:space="preserve"> </w:t>
      </w:r>
      <w:r w:rsidRPr="002F32F7">
        <w:rPr>
          <w:rStyle w:val="StyleUnderline"/>
          <w:rFonts w:asciiTheme="majorHAnsi" w:hAnsiTheme="majorHAnsi"/>
          <w:sz w:val="24"/>
        </w:rPr>
        <w:t xml:space="preserve"> disruptive</w:t>
      </w:r>
      <w:proofErr w:type="gramEnd"/>
      <w:r w:rsidRPr="002F32F7">
        <w:rPr>
          <w:rStyle w:val="StyleUnderline"/>
          <w:rFonts w:asciiTheme="majorHAnsi" w:hAnsiTheme="majorHAnsi"/>
          <w:sz w:val="24"/>
        </w:rPr>
        <w:t xml:space="preserve"> </w:t>
      </w:r>
      <w:r w:rsidRPr="002F32F7">
        <w:rPr>
          <w:rStyle w:val="StyleUnderline"/>
          <w:rFonts w:asciiTheme="majorHAnsi" w:hAnsiTheme="majorHAnsi"/>
          <w:sz w:val="16"/>
        </w:rPr>
        <w:t>aural</w:t>
      </w:r>
      <w:r w:rsidRPr="002F32F7">
        <w:rPr>
          <w:rStyle w:val="StyleUnderline"/>
          <w:rFonts w:asciiTheme="majorHAnsi" w:hAnsiTheme="majorHAnsi"/>
          <w:sz w:val="24"/>
        </w:rPr>
        <w:t xml:space="preserve"> presence of rap music in a debate round</w:t>
      </w:r>
      <w:r w:rsidRPr="002F32F7">
        <w:rPr>
          <w:rStyle w:val="StyleUnderline"/>
          <w:rFonts w:asciiTheme="majorHAnsi" w:hAnsiTheme="majorHAnsi"/>
          <w:sz w:val="16"/>
        </w:rPr>
        <w:t>, for example,</w:t>
      </w:r>
      <w:r w:rsidRPr="002F32F7">
        <w:rPr>
          <w:rStyle w:val="StyleUnderline"/>
          <w:rFonts w:asciiTheme="majorHAnsi" w:hAnsiTheme="majorHAnsi"/>
          <w:sz w:val="24"/>
        </w:rPr>
        <w:t xml:space="preserve"> is not coincidental</w:t>
      </w:r>
      <w:r w:rsidRPr="002F32F7">
        <w:rPr>
          <w:rFonts w:asciiTheme="majorHAnsi" w:hAnsiTheme="majorHAnsi"/>
          <w:b/>
          <w:shd w:val="clear" w:color="auto" w:fill="FFFF00"/>
        </w:rPr>
        <w:t xml:space="preserve"> </w:t>
      </w:r>
      <w:r w:rsidRPr="002F32F7">
        <w:rPr>
          <w:rStyle w:val="StyleUnderline"/>
          <w:rFonts w:asciiTheme="majorHAnsi" w:hAnsiTheme="majorHAnsi"/>
          <w:sz w:val="24"/>
        </w:rPr>
        <w:t xml:space="preserve"> to a substantive message critiquing Eurocentric epistemology and white-normed debate</w:t>
      </w:r>
      <w:r w:rsidRPr="002F32F7">
        <w:rPr>
          <w:rFonts w:asciiTheme="majorHAnsi" w:hAnsiTheme="majorHAnsi"/>
          <w:b/>
          <w:shd w:val="clear" w:color="auto" w:fill="FFFF00"/>
        </w:rPr>
        <w:t xml:space="preserve"> </w:t>
      </w:r>
      <w:r w:rsidRPr="002F32F7">
        <w:rPr>
          <w:rStyle w:val="StyleUnderline"/>
          <w:rFonts w:asciiTheme="majorHAnsi" w:hAnsiTheme="majorHAnsi"/>
          <w:sz w:val="24"/>
        </w:rPr>
        <w:t xml:space="preserve"> practices</w:t>
      </w:r>
      <w:r w:rsidRPr="002F32F7">
        <w:rPr>
          <w:rStyle w:val="StyleUnderline"/>
          <w:rFonts w:asciiTheme="majorHAnsi" w:hAnsiTheme="majorHAnsi"/>
          <w:sz w:val="16"/>
          <w:highlight w:val="cyan"/>
        </w:rPr>
        <w:t xml:space="preserve">, </w:t>
      </w:r>
      <w:r w:rsidRPr="002F32F7">
        <w:rPr>
          <w:rStyle w:val="StyleUnderline"/>
          <w:rFonts w:asciiTheme="majorHAnsi" w:hAnsiTheme="majorHAnsi"/>
          <w:sz w:val="16"/>
        </w:rPr>
        <w:t>for example. I</w:t>
      </w:r>
      <w:r w:rsidRPr="002F32F7">
        <w:rPr>
          <w:rFonts w:asciiTheme="majorHAnsi" w:hAnsiTheme="majorHAnsi"/>
          <w:sz w:val="10"/>
        </w:rPr>
        <w:t xml:space="preserve"> will discuss such genre violations much more in Chapter 5, as </w:t>
      </w:r>
      <w:proofErr w:type="gramStart"/>
      <w:r w:rsidRPr="002F32F7">
        <w:rPr>
          <w:rFonts w:asciiTheme="majorHAnsi" w:hAnsiTheme="majorHAnsi"/>
          <w:sz w:val="10"/>
        </w:rPr>
        <w:t>I  explain</w:t>
      </w:r>
      <w:proofErr w:type="gramEnd"/>
      <w:r w:rsidRPr="002F32F7">
        <w:rPr>
          <w:rFonts w:asciiTheme="majorHAnsi" w:hAnsiTheme="majorHAnsi"/>
          <w:sz w:val="10"/>
        </w:rPr>
        <w:t xml:space="preserve"> performance debaters’ attempts to do debate rather than just talking about it  [social change].</w:t>
      </w:r>
    </w:p>
    <w:p w14:paraId="0767C313" w14:textId="77777777" w:rsidR="002F32F7" w:rsidRDefault="00994F4C" w:rsidP="00636487">
      <w:pPr>
        <w:rPr>
          <w:rFonts w:asciiTheme="majorHAnsi" w:hAnsiTheme="majorHAnsi"/>
        </w:rPr>
      </w:pPr>
      <w:r>
        <w:rPr>
          <w:rFonts w:asciiTheme="majorHAnsi" w:hAnsiTheme="majorHAnsi"/>
        </w:rPr>
        <w:t xml:space="preserve">Thus the role of the judge is to be </w:t>
      </w:r>
      <w:proofErr w:type="gramStart"/>
      <w:r>
        <w:rPr>
          <w:rFonts w:asciiTheme="majorHAnsi" w:hAnsiTheme="majorHAnsi"/>
        </w:rPr>
        <w:t>an inclusive</w:t>
      </w:r>
      <w:proofErr w:type="gramEnd"/>
      <w:r>
        <w:rPr>
          <w:rFonts w:asciiTheme="majorHAnsi" w:hAnsiTheme="majorHAnsi"/>
        </w:rPr>
        <w:t xml:space="preserve"> educator- role models and leadership examples are a key part of preventing </w:t>
      </w:r>
      <w:proofErr w:type="spellStart"/>
      <w:r>
        <w:rPr>
          <w:rFonts w:asciiTheme="majorHAnsi" w:hAnsiTheme="majorHAnsi"/>
        </w:rPr>
        <w:t>microaggressions</w:t>
      </w:r>
      <w:proofErr w:type="spellEnd"/>
      <w:r>
        <w:rPr>
          <w:rFonts w:asciiTheme="majorHAnsi" w:hAnsiTheme="majorHAnsi"/>
        </w:rPr>
        <w:t>.</w:t>
      </w:r>
    </w:p>
    <w:p w14:paraId="32B3639B" w14:textId="77777777" w:rsidR="00994F4C" w:rsidRDefault="00994F4C" w:rsidP="00994F4C">
      <w:r>
        <w:t>Samuels:</w:t>
      </w:r>
    </w:p>
    <w:p w14:paraId="2649FCF6" w14:textId="7FE6DDFE" w:rsidR="001961C4" w:rsidRPr="001961C4" w:rsidRDefault="001961C4" w:rsidP="001961C4">
      <w:pPr>
        <w:spacing w:after="216" w:line="292" w:lineRule="auto"/>
        <w:rPr>
          <w:rFonts w:asciiTheme="majorHAnsi" w:hAnsiTheme="majorHAnsi"/>
          <w:color w:val="000000"/>
          <w:spacing w:val="4"/>
          <w:sz w:val="16"/>
          <w:szCs w:val="16"/>
        </w:rPr>
      </w:pPr>
      <w:r w:rsidRPr="001961C4">
        <w:rPr>
          <w:rFonts w:asciiTheme="majorHAnsi" w:hAnsiTheme="majorHAnsi"/>
          <w:color w:val="000000"/>
          <w:spacing w:val="4"/>
          <w:sz w:val="16"/>
          <w:szCs w:val="16"/>
        </w:rPr>
        <w:t>Workplace/ Employment: Overcoming Systemic Biases 227</w:t>
      </w:r>
      <w:r>
        <w:rPr>
          <w:rFonts w:asciiTheme="majorHAnsi" w:hAnsiTheme="majorHAnsi"/>
          <w:color w:val="000000"/>
          <w:spacing w:val="4"/>
          <w:sz w:val="16"/>
          <w:szCs w:val="16"/>
        </w:rPr>
        <w:t xml:space="preserve">. </w:t>
      </w:r>
      <w:r>
        <w:rPr>
          <w:rFonts w:asciiTheme="majorHAnsi" w:hAnsiTheme="majorHAnsi"/>
          <w:color w:val="000000"/>
          <w:spacing w:val="-14"/>
          <w:sz w:val="16"/>
          <w:szCs w:val="16"/>
        </w:rPr>
        <w:t>E</w:t>
      </w:r>
      <w:r w:rsidRPr="001961C4">
        <w:rPr>
          <w:rFonts w:asciiTheme="majorHAnsi" w:hAnsiTheme="majorHAnsi"/>
          <w:color w:val="000000"/>
          <w:spacing w:val="-14"/>
          <w:sz w:val="16"/>
          <w:szCs w:val="16"/>
        </w:rPr>
        <w:t xml:space="preserve">xcerpt from Sue, </w:t>
      </w:r>
      <w:proofErr w:type="spellStart"/>
      <w:r w:rsidRPr="001961C4">
        <w:rPr>
          <w:rFonts w:asciiTheme="majorHAnsi" w:hAnsiTheme="majorHAnsi"/>
          <w:color w:val="000000"/>
          <w:spacing w:val="-14"/>
          <w:sz w:val="16"/>
          <w:szCs w:val="16"/>
        </w:rPr>
        <w:t>Derald</w:t>
      </w:r>
      <w:proofErr w:type="spellEnd"/>
      <w:r w:rsidRPr="001961C4">
        <w:rPr>
          <w:rFonts w:asciiTheme="majorHAnsi" w:hAnsiTheme="majorHAnsi"/>
          <w:color w:val="000000"/>
          <w:spacing w:val="-14"/>
          <w:sz w:val="16"/>
          <w:szCs w:val="16"/>
        </w:rPr>
        <w:t xml:space="preserve"> Wing. (2010). </w:t>
      </w:r>
      <w:proofErr w:type="spellStart"/>
      <w:r w:rsidRPr="001961C4">
        <w:rPr>
          <w:rFonts w:asciiTheme="majorHAnsi" w:hAnsiTheme="majorHAnsi"/>
          <w:color w:val="000000"/>
          <w:spacing w:val="-14"/>
          <w:sz w:val="16"/>
          <w:szCs w:val="16"/>
        </w:rPr>
        <w:t>Microaggressions</w:t>
      </w:r>
      <w:proofErr w:type="spellEnd"/>
      <w:r w:rsidRPr="001961C4">
        <w:rPr>
          <w:rFonts w:asciiTheme="majorHAnsi" w:hAnsiTheme="majorHAnsi"/>
          <w:color w:val="000000"/>
          <w:spacing w:val="-14"/>
          <w:sz w:val="16"/>
          <w:szCs w:val="16"/>
        </w:rPr>
        <w:t xml:space="preserve"> in </w:t>
      </w:r>
      <w:r w:rsidRPr="001961C4">
        <w:rPr>
          <w:rFonts w:asciiTheme="majorHAnsi" w:hAnsiTheme="majorHAnsi"/>
          <w:color w:val="000000"/>
          <w:spacing w:val="-8"/>
          <w:sz w:val="16"/>
          <w:szCs w:val="16"/>
        </w:rPr>
        <w:t xml:space="preserve">Everyday Life: Race, Gender, and Sexual </w:t>
      </w:r>
      <w:r w:rsidRPr="001961C4">
        <w:rPr>
          <w:rFonts w:asciiTheme="majorHAnsi" w:hAnsiTheme="majorHAnsi"/>
          <w:color w:val="000000"/>
          <w:spacing w:val="-10"/>
          <w:sz w:val="16"/>
          <w:szCs w:val="16"/>
        </w:rPr>
        <w:t>Orientation. NJ: John Wiley &amp; Sons</w:t>
      </w:r>
    </w:p>
    <w:p w14:paraId="2700F186" w14:textId="77777777" w:rsidR="00994F4C" w:rsidRPr="00A44B08" w:rsidRDefault="00994F4C" w:rsidP="00994F4C">
      <w:pPr>
        <w:rPr>
          <w:sz w:val="14"/>
        </w:rPr>
      </w:pPr>
      <w:r w:rsidRPr="00A44B08">
        <w:rPr>
          <w:sz w:val="14"/>
        </w:rPr>
        <w:t xml:space="preserve">As indicated earlier, </w:t>
      </w:r>
      <w:r w:rsidRPr="00A44B08">
        <w:rPr>
          <w:b/>
          <w:u w:val="single"/>
        </w:rPr>
        <w:t>superior—subordinate relationships</w:t>
      </w:r>
      <w:r w:rsidRPr="00A44B08">
        <w:rPr>
          <w:sz w:val="14"/>
        </w:rPr>
        <w:t xml:space="preserve">, </w:t>
      </w:r>
      <w:r w:rsidRPr="00A44B08">
        <w:rPr>
          <w:b/>
          <w:u w:val="single"/>
        </w:rPr>
        <w:t>especially in</w:t>
      </w:r>
      <w:r w:rsidRPr="00A44B08">
        <w:rPr>
          <w:sz w:val="14"/>
        </w:rPr>
        <w:t xml:space="preserve"> the delivery of </w:t>
      </w:r>
      <w:proofErr w:type="spellStart"/>
      <w:r w:rsidRPr="00A44B08">
        <w:rPr>
          <w:b/>
          <w:u w:val="single"/>
        </w:rPr>
        <w:t>microaggressions</w:t>
      </w:r>
      <w:proofErr w:type="spellEnd"/>
      <w:r w:rsidRPr="00A44B08">
        <w:rPr>
          <w:b/>
          <w:u w:val="single"/>
        </w:rPr>
        <w:t>, have a greater detrimental impact on marginalized groups than peer-to-peer relationships</w:t>
      </w:r>
      <w:r w:rsidRPr="00A44B08">
        <w:rPr>
          <w:sz w:val="14"/>
        </w:rPr>
        <w:t xml:space="preserve">. Likewise, </w:t>
      </w:r>
      <w:r w:rsidRPr="00A44B08">
        <w:rPr>
          <w:b/>
          <w:u w:val="single"/>
        </w:rPr>
        <w:t xml:space="preserve">the elimination of </w:t>
      </w:r>
      <w:proofErr w:type="spellStart"/>
      <w:r w:rsidRPr="00A44B08">
        <w:rPr>
          <w:b/>
          <w:u w:val="single"/>
        </w:rPr>
        <w:t>microaggressive</w:t>
      </w:r>
      <w:proofErr w:type="spellEnd"/>
      <w:r w:rsidRPr="00A44B08">
        <w:rPr>
          <w:b/>
          <w:u w:val="single"/>
        </w:rPr>
        <w:t xml:space="preserve"> topics</w:t>
      </w:r>
      <w:r w:rsidRPr="00A44B08">
        <w:rPr>
          <w:sz w:val="14"/>
        </w:rPr>
        <w:t xml:space="preserve"> </w:t>
      </w:r>
      <w:r w:rsidRPr="00A44B08">
        <w:rPr>
          <w:b/>
          <w:u w:val="single"/>
        </w:rPr>
        <w:t xml:space="preserve">can </w:t>
      </w:r>
      <w:r w:rsidRPr="00A44B08">
        <w:rPr>
          <w:sz w:val="14"/>
        </w:rPr>
        <w:t xml:space="preserve">also </w:t>
      </w:r>
      <w:r w:rsidRPr="00A44B08">
        <w:rPr>
          <w:b/>
          <w:u w:val="single"/>
        </w:rPr>
        <w:t xml:space="preserve">be </w:t>
      </w:r>
      <w:r w:rsidRPr="00A44B08">
        <w:rPr>
          <w:sz w:val="14"/>
        </w:rPr>
        <w:t xml:space="preserve">seen as </w:t>
      </w:r>
      <w:r w:rsidRPr="00A44B08">
        <w:rPr>
          <w:b/>
          <w:u w:val="single"/>
        </w:rPr>
        <w:t>most effective if commitment comes from the very top levels</w:t>
      </w:r>
      <w:r w:rsidRPr="00A44B08">
        <w:rPr>
          <w:sz w:val="14"/>
        </w:rPr>
        <w:t xml:space="preserve">. Diversity implementation is most effective </w:t>
      </w:r>
      <w:r w:rsidRPr="00A44B08">
        <w:rPr>
          <w:b/>
          <w:u w:val="single"/>
        </w:rPr>
        <w:t>when strong leadership is exerted on behalf of diversity and multiculturalism</w:t>
      </w:r>
      <w:r w:rsidRPr="00A44B08">
        <w:rPr>
          <w:sz w:val="14"/>
        </w:rPr>
        <w:t xml:space="preserve">. Employees are most likely to watch the actions (not just words) of those in leadership positions. Thus, </w:t>
      </w:r>
      <w:r w:rsidRPr="00A44B08">
        <w:rPr>
          <w:b/>
          <w:u w:val="single"/>
        </w:rPr>
        <w:t>a</w:t>
      </w:r>
      <w:r w:rsidRPr="00A44B08">
        <w:rPr>
          <w:sz w:val="14"/>
        </w:rPr>
        <w:t xml:space="preserve"> CEO, provost, presi</w:t>
      </w:r>
      <w:r w:rsidRPr="00A44B08">
        <w:rPr>
          <w:sz w:val="14"/>
        </w:rPr>
        <w:softHyphen/>
        <w:t xml:space="preserve">dent, or </w:t>
      </w:r>
      <w:r w:rsidRPr="00A44B08">
        <w:rPr>
          <w:b/>
          <w:u w:val="single"/>
        </w:rPr>
        <w:t>director</w:t>
      </w:r>
      <w:r w:rsidRPr="00A44B08">
        <w:rPr>
          <w:sz w:val="14"/>
        </w:rPr>
        <w:t xml:space="preserve"> of a department who understands models and </w:t>
      </w:r>
      <w:r w:rsidRPr="00A44B08">
        <w:rPr>
          <w:b/>
          <w:u w:val="single"/>
        </w:rPr>
        <w:t>shows commitment to creating an open and bias-free</w:t>
      </w:r>
      <w:r w:rsidRPr="00A44B08">
        <w:rPr>
          <w:sz w:val="14"/>
        </w:rPr>
        <w:t xml:space="preserve"> work </w:t>
      </w:r>
      <w:r w:rsidRPr="00A44B08">
        <w:rPr>
          <w:b/>
          <w:u w:val="single"/>
        </w:rPr>
        <w:t xml:space="preserve">environment </w:t>
      </w:r>
      <w:r w:rsidRPr="00A44B08">
        <w:rPr>
          <w:sz w:val="14"/>
        </w:rPr>
        <w:t xml:space="preserve">is most likely to effect workers in the company. Unfortunately, as indicated throughout this book, no one, whether a custodial worker, line worker, middle manager, or corporate CEO, is immune from inheriting the racial biases of society and free from expressing these through </w:t>
      </w:r>
      <w:proofErr w:type="spellStart"/>
      <w:r w:rsidRPr="00A44B08">
        <w:rPr>
          <w:sz w:val="14"/>
        </w:rPr>
        <w:t>microaggres</w:t>
      </w:r>
      <w:r w:rsidRPr="00A44B08">
        <w:rPr>
          <w:sz w:val="14"/>
        </w:rPr>
        <w:softHyphen/>
        <w:t>sions</w:t>
      </w:r>
      <w:proofErr w:type="spellEnd"/>
      <w:r w:rsidRPr="00A44B08">
        <w:rPr>
          <w:sz w:val="14"/>
        </w:rPr>
        <w:t>. A positive role model at the leadership level also needs training and self-exploration.</w:t>
      </w:r>
    </w:p>
    <w:p w14:paraId="6A3E6EB4" w14:textId="77777777" w:rsidR="00994F4C" w:rsidRDefault="00994F4C" w:rsidP="00636487">
      <w:pPr>
        <w:rPr>
          <w:rFonts w:asciiTheme="majorHAnsi" w:hAnsiTheme="majorHAnsi"/>
        </w:rPr>
      </w:pPr>
      <w:r>
        <w:rPr>
          <w:rFonts w:asciiTheme="majorHAnsi" w:hAnsiTheme="majorHAnsi"/>
        </w:rPr>
        <w:t xml:space="preserve">The role of the ballot then is to vote for the debater who provides the best praxis for breaking down systematic structures of inequality that </w:t>
      </w:r>
      <w:proofErr w:type="gramStart"/>
      <w:r>
        <w:rPr>
          <w:rFonts w:asciiTheme="majorHAnsi" w:hAnsiTheme="majorHAnsi"/>
        </w:rPr>
        <w:t>exist</w:t>
      </w:r>
      <w:proofErr w:type="gramEnd"/>
      <w:r>
        <w:rPr>
          <w:rFonts w:asciiTheme="majorHAnsi" w:hAnsiTheme="majorHAnsi"/>
        </w:rPr>
        <w:t xml:space="preserve"> in the debate space.</w:t>
      </w:r>
    </w:p>
    <w:p w14:paraId="1FB0E96D" w14:textId="4E41343C" w:rsidR="001A1704" w:rsidRPr="0038593D" w:rsidRDefault="001A1704" w:rsidP="0038593D">
      <w:pPr>
        <w:tabs>
          <w:tab w:val="left" w:pos="2970"/>
        </w:tabs>
        <w:jc w:val="both"/>
        <w:rPr>
          <w:rFonts w:asciiTheme="majorHAnsi" w:eastAsia="Cambria" w:hAnsiTheme="majorHAnsi"/>
        </w:rPr>
      </w:pPr>
      <w:r>
        <w:rPr>
          <w:rFonts w:asciiTheme="majorHAnsi" w:hAnsiTheme="majorHAnsi"/>
        </w:rPr>
        <w:t xml:space="preserve">I am not the only one who has experienced these </w:t>
      </w:r>
      <w:proofErr w:type="spellStart"/>
      <w:r>
        <w:rPr>
          <w:rFonts w:asciiTheme="majorHAnsi" w:hAnsiTheme="majorHAnsi"/>
        </w:rPr>
        <w:t>microaggressions</w:t>
      </w:r>
      <w:proofErr w:type="spellEnd"/>
      <w:r>
        <w:rPr>
          <w:rFonts w:asciiTheme="majorHAnsi" w:hAnsiTheme="majorHAnsi"/>
        </w:rPr>
        <w:t>. They do not just happen to women. It is sad that there are judges who have said, “there is no impact to safe spaces”. There are judges who will vote on arguments that mean there is no impact to oppression. My advocacy is not that you should vote me up for sharing my story or starting the discussion- I am reinterpreting what it means to grant the right to jury nullification.</w:t>
      </w:r>
      <w:r w:rsidR="00445267">
        <w:rPr>
          <w:rFonts w:asciiTheme="majorHAnsi" w:hAnsiTheme="majorHAnsi"/>
        </w:rPr>
        <w:t xml:space="preserve"> </w:t>
      </w:r>
      <w:r w:rsidR="0038593D" w:rsidRPr="0038593D">
        <w:rPr>
          <w:rFonts w:asciiTheme="majorHAnsi" w:eastAsia="Cambria" w:hAnsiTheme="majorHAnsi"/>
        </w:rPr>
        <w:t xml:space="preserve">In round activism again oppressive and dominating structures allows the debate space to function as training ground for the real world. This allows debaters to go into the world and make productive change. </w:t>
      </w:r>
    </w:p>
    <w:p w14:paraId="28352594" w14:textId="77777777" w:rsidR="0038593D" w:rsidRPr="00351FC5" w:rsidRDefault="0038593D" w:rsidP="0038593D">
      <w:pPr>
        <w:tabs>
          <w:tab w:val="left" w:pos="2970"/>
        </w:tabs>
        <w:jc w:val="both"/>
        <w:rPr>
          <w:rFonts w:asciiTheme="minorHAnsi" w:eastAsia="Cambria" w:hAnsiTheme="minorHAnsi" w:cs="Times New Roman"/>
          <w:bCs/>
        </w:rPr>
      </w:pPr>
      <w:r w:rsidRPr="00351FC5">
        <w:rPr>
          <w:rFonts w:asciiTheme="minorHAnsi" w:eastAsia="Cambria" w:hAnsiTheme="minorHAnsi" w:cs="Times New Roman"/>
          <w:b/>
          <w:bCs/>
        </w:rPr>
        <w:t>Polson</w:t>
      </w:r>
      <w:r>
        <w:rPr>
          <w:rFonts w:asciiTheme="minorHAnsi" w:eastAsia="Cambria" w:hAnsiTheme="minorHAnsi" w:cs="Times New Roman"/>
          <w:b/>
          <w:bCs/>
        </w:rPr>
        <w:t>:</w:t>
      </w:r>
    </w:p>
    <w:p w14:paraId="19EF541E" w14:textId="77777777" w:rsidR="0038593D" w:rsidRPr="00C24518" w:rsidRDefault="0038593D" w:rsidP="0038593D">
      <w:pPr>
        <w:rPr>
          <w:rFonts w:asciiTheme="minorHAnsi" w:hAnsiTheme="minorHAnsi"/>
          <w:b/>
          <w:sz w:val="16"/>
        </w:rPr>
      </w:pPr>
      <w:r w:rsidRPr="004C5F88">
        <w:rPr>
          <w:rFonts w:asciiTheme="minorHAnsi" w:hAnsiTheme="minorHAnsi"/>
          <w:sz w:val="16"/>
        </w:rPr>
        <w:t xml:space="preserve">Dana Roe Polson, PhD in Language Literacy and Culture, UMBC, Baltimore city public and public charter schools high school teacher, “’Longing for Theory:’ Performance Debate in Action” </w:t>
      </w:r>
      <w:proofErr w:type="spellStart"/>
      <w:r w:rsidRPr="004C5F88">
        <w:rPr>
          <w:rFonts w:asciiTheme="minorHAnsi" w:hAnsiTheme="minorHAnsi"/>
          <w:sz w:val="16"/>
        </w:rPr>
        <w:t>Dissertain</w:t>
      </w:r>
      <w:proofErr w:type="spellEnd"/>
      <w:r w:rsidRPr="004C5F88">
        <w:rPr>
          <w:rFonts w:asciiTheme="minorHAnsi" w:hAnsiTheme="minorHAnsi"/>
          <w:sz w:val="16"/>
        </w:rPr>
        <w:t xml:space="preserve"> directed by Dr. Christine </w:t>
      </w:r>
      <w:proofErr w:type="spellStart"/>
      <w:r w:rsidRPr="004C5F88">
        <w:rPr>
          <w:rFonts w:asciiTheme="minorHAnsi" w:hAnsiTheme="minorHAnsi"/>
          <w:sz w:val="16"/>
        </w:rPr>
        <w:t>Mallinson</w:t>
      </w:r>
      <w:proofErr w:type="spellEnd"/>
      <w:r w:rsidRPr="004C5F88">
        <w:rPr>
          <w:rFonts w:asciiTheme="minorHAnsi" w:hAnsiTheme="minorHAnsi"/>
          <w:sz w:val="16"/>
        </w:rPr>
        <w:t>, Assistant Professor</w:t>
      </w:r>
      <w:proofErr w:type="gramStart"/>
      <w:r w:rsidRPr="004C5F88">
        <w:rPr>
          <w:rFonts w:asciiTheme="minorHAnsi" w:hAnsiTheme="minorHAnsi"/>
          <w:sz w:val="16"/>
        </w:rPr>
        <w:t>,  Language</w:t>
      </w:r>
      <w:proofErr w:type="gramEnd"/>
      <w:r w:rsidRPr="004C5F88">
        <w:rPr>
          <w:rFonts w:asciiTheme="minorHAnsi" w:hAnsiTheme="minorHAnsi"/>
          <w:sz w:val="16"/>
        </w:rPr>
        <w:t>, Literacy, and Culture pp. 16-18</w:t>
      </w:r>
    </w:p>
    <w:p w14:paraId="0D7AC2F7" w14:textId="77777777" w:rsidR="0038593D" w:rsidRPr="00C24518" w:rsidRDefault="0038593D" w:rsidP="0038593D">
      <w:pPr>
        <w:widowControl w:val="0"/>
        <w:tabs>
          <w:tab w:val="left" w:pos="2970"/>
        </w:tabs>
        <w:jc w:val="both"/>
        <w:rPr>
          <w:rFonts w:asciiTheme="minorHAnsi" w:eastAsia="Cambria" w:hAnsiTheme="minorHAnsi" w:cs="Times New Roman"/>
          <w:sz w:val="10"/>
          <w:szCs w:val="10"/>
        </w:rPr>
      </w:pPr>
      <w:r w:rsidRPr="00351FC5">
        <w:rPr>
          <w:rFonts w:asciiTheme="minorHAnsi" w:eastAsia="Cambria" w:hAnsiTheme="minorHAnsi" w:cs="Times New Roman"/>
          <w:sz w:val="10"/>
          <w:szCs w:val="10"/>
        </w:rPr>
        <w:t xml:space="preserve">I think the Talented Tenth is actually the wrong metaphor for leadership in </w:t>
      </w:r>
      <w:proofErr w:type="gramStart"/>
      <w:r w:rsidRPr="00351FC5">
        <w:rPr>
          <w:rFonts w:asciiTheme="minorHAnsi" w:eastAsia="Cambria" w:hAnsiTheme="minorHAnsi" w:cs="Times New Roman"/>
          <w:sz w:val="10"/>
          <w:szCs w:val="10"/>
        </w:rPr>
        <w:t>the  performance</w:t>
      </w:r>
      <w:proofErr w:type="gramEnd"/>
      <w:r w:rsidRPr="00351FC5">
        <w:rPr>
          <w:rFonts w:asciiTheme="minorHAnsi" w:eastAsia="Cambria" w:hAnsiTheme="minorHAnsi" w:cs="Times New Roman"/>
          <w:sz w:val="10"/>
          <w:szCs w:val="10"/>
        </w:rPr>
        <w:t xml:space="preserve"> debate community. Du Bois, later in his life, sharply criticized </w:t>
      </w:r>
      <w:proofErr w:type="gramStart"/>
      <w:r w:rsidRPr="00351FC5">
        <w:rPr>
          <w:rFonts w:asciiTheme="minorHAnsi" w:eastAsia="Cambria" w:hAnsiTheme="minorHAnsi" w:cs="Times New Roman"/>
          <w:sz w:val="10"/>
          <w:szCs w:val="10"/>
        </w:rPr>
        <w:t>and  disavowed</w:t>
      </w:r>
      <w:proofErr w:type="gramEnd"/>
      <w:r w:rsidRPr="00351FC5">
        <w:rPr>
          <w:rFonts w:asciiTheme="minorHAnsi" w:eastAsia="Cambria" w:hAnsiTheme="minorHAnsi" w:cs="Times New Roman"/>
          <w:sz w:val="10"/>
          <w:szCs w:val="10"/>
        </w:rPr>
        <w:t xml:space="preserve"> a reliance on the Black elite to lead, believing that they were more  preoccupied with individual gain than with group struggle, and willing to work within  current structures rather than calling for radical change. They were </w:t>
      </w:r>
      <w:proofErr w:type="gramStart"/>
      <w:r w:rsidRPr="00351FC5">
        <w:rPr>
          <w:rFonts w:asciiTheme="minorHAnsi" w:eastAsia="Cambria" w:hAnsiTheme="minorHAnsi" w:cs="Times New Roman"/>
          <w:sz w:val="10"/>
          <w:szCs w:val="10"/>
        </w:rPr>
        <w:t>becoming  Americanized</w:t>
      </w:r>
      <w:proofErr w:type="gramEnd"/>
      <w:r w:rsidRPr="00351FC5">
        <w:rPr>
          <w:rFonts w:asciiTheme="minorHAnsi" w:eastAsia="Cambria" w:hAnsiTheme="minorHAnsi" w:cs="Times New Roman"/>
          <w:sz w:val="10"/>
          <w:szCs w:val="10"/>
        </w:rPr>
        <w:t xml:space="preserve">, Du Bois believed, and </w:t>
      </w:r>
      <w:proofErr w:type="spellStart"/>
      <w:r w:rsidRPr="00351FC5">
        <w:rPr>
          <w:rFonts w:asciiTheme="minorHAnsi" w:eastAsia="Cambria" w:hAnsiTheme="minorHAnsi" w:cs="Times New Roman"/>
          <w:sz w:val="10"/>
          <w:szCs w:val="10"/>
        </w:rPr>
        <w:t>deradicalized</w:t>
      </w:r>
      <w:proofErr w:type="spellEnd"/>
      <w:r w:rsidRPr="00351FC5">
        <w:rPr>
          <w:rFonts w:asciiTheme="minorHAnsi" w:eastAsia="Cambria" w:hAnsiTheme="minorHAnsi" w:cs="Times New Roman"/>
          <w:sz w:val="10"/>
          <w:szCs w:val="10"/>
        </w:rPr>
        <w:t xml:space="preserve">. This </w:t>
      </w:r>
      <w:proofErr w:type="spellStart"/>
      <w:r w:rsidRPr="00351FC5">
        <w:rPr>
          <w:rFonts w:asciiTheme="minorHAnsi" w:eastAsia="Cambria" w:hAnsiTheme="minorHAnsi" w:cs="Times New Roman"/>
          <w:sz w:val="10"/>
          <w:szCs w:val="10"/>
        </w:rPr>
        <w:t>deradicalization</w:t>
      </w:r>
      <w:proofErr w:type="spellEnd"/>
      <w:r w:rsidRPr="00351FC5">
        <w:rPr>
          <w:rFonts w:asciiTheme="minorHAnsi" w:eastAsia="Cambria" w:hAnsiTheme="minorHAnsi" w:cs="Times New Roman"/>
          <w:sz w:val="10"/>
          <w:szCs w:val="10"/>
        </w:rPr>
        <w:t xml:space="preserve"> “occurs </w:t>
      </w:r>
      <w:proofErr w:type="gramStart"/>
      <w:r w:rsidRPr="00351FC5">
        <w:rPr>
          <w:rFonts w:asciiTheme="minorHAnsi" w:eastAsia="Cambria" w:hAnsiTheme="minorHAnsi" w:cs="Times New Roman"/>
          <w:sz w:val="10"/>
          <w:szCs w:val="10"/>
        </w:rPr>
        <w:t>when  more</w:t>
      </w:r>
      <w:proofErr w:type="gramEnd"/>
      <w:r w:rsidRPr="00351FC5">
        <w:rPr>
          <w:rFonts w:asciiTheme="minorHAnsi" w:eastAsia="Cambria" w:hAnsiTheme="minorHAnsi" w:cs="Times New Roman"/>
          <w:sz w:val="10"/>
          <w:szCs w:val="10"/>
        </w:rPr>
        <w:t xml:space="preserve"> privileged African Americans (re) align themselves to function as a middle class  interested in individual group gain rather than race leadership for mass development” (James, 1997, p. 24). Instead of his youthful belief in the Black elite, “Gradually, </w:t>
      </w:r>
      <w:proofErr w:type="gramStart"/>
      <w:r w:rsidRPr="00351FC5">
        <w:rPr>
          <w:rFonts w:asciiTheme="minorHAnsi" w:eastAsia="Cambria" w:hAnsiTheme="minorHAnsi" w:cs="Times New Roman"/>
          <w:sz w:val="10"/>
          <w:szCs w:val="10"/>
        </w:rPr>
        <w:t>black  working</w:t>
      </w:r>
      <w:proofErr w:type="gramEnd"/>
      <w:r w:rsidRPr="00351FC5">
        <w:rPr>
          <w:rFonts w:asciiTheme="minorHAnsi" w:eastAsia="Cambria" w:hAnsiTheme="minorHAnsi" w:cs="Times New Roman"/>
          <w:sz w:val="10"/>
          <w:szCs w:val="10"/>
        </w:rPr>
        <w:t xml:space="preserve">-class activists surpassed elites in Du </w:t>
      </w:r>
      <w:proofErr w:type="spellStart"/>
      <w:r w:rsidRPr="00351FC5">
        <w:rPr>
          <w:rFonts w:asciiTheme="minorHAnsi" w:eastAsia="Cambria" w:hAnsiTheme="minorHAnsi" w:cs="Times New Roman"/>
          <w:sz w:val="10"/>
          <w:szCs w:val="10"/>
        </w:rPr>
        <w:t>Bois’s</w:t>
      </w:r>
      <w:proofErr w:type="spellEnd"/>
      <w:r w:rsidRPr="00351FC5">
        <w:rPr>
          <w:rFonts w:asciiTheme="minorHAnsi" w:eastAsia="Cambria" w:hAnsiTheme="minorHAnsi" w:cs="Times New Roman"/>
          <w:sz w:val="10"/>
          <w:szCs w:val="10"/>
        </w:rPr>
        <w:t xml:space="preserve"> estimation of political integrity and  progressive agency. He democratized his concept of race leaders through the inclusion </w:t>
      </w:r>
      <w:proofErr w:type="gramStart"/>
      <w:r w:rsidRPr="00351FC5">
        <w:rPr>
          <w:rFonts w:asciiTheme="minorHAnsi" w:eastAsia="Cambria" w:hAnsiTheme="minorHAnsi" w:cs="Times New Roman"/>
          <w:sz w:val="10"/>
          <w:szCs w:val="10"/>
        </w:rPr>
        <w:t>of  the</w:t>
      </w:r>
      <w:proofErr w:type="gramEnd"/>
      <w:r w:rsidRPr="00351FC5">
        <w:rPr>
          <w:rFonts w:asciiTheme="minorHAnsi" w:eastAsia="Cambria" w:hAnsiTheme="minorHAnsi" w:cs="Times New Roman"/>
          <w:sz w:val="10"/>
          <w:szCs w:val="10"/>
        </w:rPr>
        <w:t xml:space="preserve"> radicalism of </w:t>
      </w:r>
      <w:proofErr w:type="spellStart"/>
      <w:r w:rsidRPr="00351FC5">
        <w:rPr>
          <w:rFonts w:asciiTheme="minorHAnsi" w:eastAsia="Cambria" w:hAnsiTheme="minorHAnsi" w:cs="Times New Roman"/>
          <w:sz w:val="10"/>
          <w:szCs w:val="10"/>
        </w:rPr>
        <w:t>nonelites</w:t>
      </w:r>
      <w:proofErr w:type="spellEnd"/>
      <w:r w:rsidRPr="00351FC5">
        <w:rPr>
          <w:rFonts w:asciiTheme="minorHAnsi" w:eastAsia="Cambria" w:hAnsiTheme="minorHAnsi" w:cs="Times New Roman"/>
          <w:sz w:val="10"/>
          <w:szCs w:val="10"/>
        </w:rPr>
        <w:t xml:space="preserve">” (James, 1997, p. 21). </w:t>
      </w:r>
      <w:r w:rsidRPr="00351FC5">
        <w:rPr>
          <w:rFonts w:asciiTheme="minorHAnsi" w:eastAsia="Cambria" w:hAnsiTheme="minorHAnsi" w:cs="Times New Roman"/>
          <w:b/>
          <w:szCs w:val="10"/>
          <w:u w:val="single"/>
        </w:rPr>
        <w:t xml:space="preserve">The young people who have emerged as leaders in the </w:t>
      </w:r>
      <w:r w:rsidRPr="00351FC5">
        <w:rPr>
          <w:rFonts w:asciiTheme="minorHAnsi" w:eastAsia="Cambria" w:hAnsiTheme="minorHAnsi" w:cs="Times New Roman"/>
          <w:sz w:val="10"/>
          <w:szCs w:val="10"/>
        </w:rPr>
        <w:t>performance</w:t>
      </w:r>
      <w:r w:rsidRPr="00351FC5">
        <w:rPr>
          <w:rFonts w:asciiTheme="minorHAnsi" w:eastAsia="Cambria" w:hAnsiTheme="minorHAnsi" w:cs="Times New Roman"/>
          <w:b/>
          <w:szCs w:val="10"/>
          <w:u w:val="single"/>
        </w:rPr>
        <w:t xml:space="preserve"> debate community</w:t>
      </w:r>
      <w:r w:rsidRPr="00351FC5">
        <w:rPr>
          <w:rFonts w:asciiTheme="minorHAnsi" w:eastAsia="Cambria" w:hAnsiTheme="minorHAnsi" w:cs="Times New Roman"/>
        </w:rPr>
        <w:t xml:space="preserve"> </w:t>
      </w:r>
      <w:r w:rsidRPr="00351FC5">
        <w:rPr>
          <w:rFonts w:asciiTheme="minorHAnsi" w:eastAsia="Cambria" w:hAnsiTheme="minorHAnsi" w:cs="Times New Roman"/>
          <w:sz w:val="10"/>
          <w:szCs w:val="10"/>
        </w:rPr>
        <w:t xml:space="preserve">were definitely not those Du Bois </w:t>
      </w:r>
      <w:proofErr w:type="gramStart"/>
      <w:r w:rsidRPr="00351FC5">
        <w:rPr>
          <w:rFonts w:asciiTheme="minorHAnsi" w:eastAsia="Cambria" w:hAnsiTheme="minorHAnsi" w:cs="Times New Roman"/>
          <w:sz w:val="10"/>
          <w:szCs w:val="10"/>
        </w:rPr>
        <w:t>would  have</w:t>
      </w:r>
      <w:proofErr w:type="gramEnd"/>
      <w:r w:rsidRPr="00351FC5">
        <w:rPr>
          <w:rFonts w:asciiTheme="minorHAnsi" w:eastAsia="Cambria" w:hAnsiTheme="minorHAnsi" w:cs="Times New Roman"/>
          <w:sz w:val="10"/>
          <w:szCs w:val="10"/>
        </w:rPr>
        <w:t xml:space="preserve"> identified as the Talented Tenth in 1903. Du Bois was talking to and about </w:t>
      </w:r>
      <w:proofErr w:type="gramStart"/>
      <w:r w:rsidRPr="00351FC5">
        <w:rPr>
          <w:rFonts w:asciiTheme="minorHAnsi" w:eastAsia="Cambria" w:hAnsiTheme="minorHAnsi" w:cs="Times New Roman"/>
          <w:sz w:val="10"/>
          <w:szCs w:val="10"/>
        </w:rPr>
        <w:t>the  Black</w:t>
      </w:r>
      <w:proofErr w:type="gramEnd"/>
      <w:r w:rsidRPr="00351FC5">
        <w:rPr>
          <w:rFonts w:asciiTheme="minorHAnsi" w:eastAsia="Cambria" w:hAnsiTheme="minorHAnsi" w:cs="Times New Roman"/>
          <w:sz w:val="10"/>
          <w:szCs w:val="10"/>
        </w:rPr>
        <w:t xml:space="preserve"> elite, the educated middle class. Earlier in Du </w:t>
      </w:r>
      <w:proofErr w:type="spellStart"/>
      <w:r w:rsidRPr="00351FC5">
        <w:rPr>
          <w:rFonts w:asciiTheme="minorHAnsi" w:eastAsia="Cambria" w:hAnsiTheme="minorHAnsi" w:cs="Times New Roman"/>
          <w:sz w:val="10"/>
          <w:szCs w:val="10"/>
        </w:rPr>
        <w:t>Bois’s</w:t>
      </w:r>
      <w:proofErr w:type="spellEnd"/>
      <w:r w:rsidRPr="00351FC5">
        <w:rPr>
          <w:rFonts w:asciiTheme="minorHAnsi" w:eastAsia="Cambria" w:hAnsiTheme="minorHAnsi" w:cs="Times New Roman"/>
          <w:sz w:val="10"/>
          <w:szCs w:val="10"/>
        </w:rPr>
        <w:t xml:space="preserve"> life, he assumed that </w:t>
      </w:r>
      <w:proofErr w:type="gramStart"/>
      <w:r w:rsidRPr="00351FC5">
        <w:rPr>
          <w:rFonts w:asciiTheme="minorHAnsi" w:eastAsia="Cambria" w:hAnsiTheme="minorHAnsi" w:cs="Times New Roman"/>
          <w:sz w:val="10"/>
          <w:szCs w:val="10"/>
        </w:rPr>
        <w:t>those  people</w:t>
      </w:r>
      <w:proofErr w:type="gramEnd"/>
      <w:r w:rsidRPr="00351FC5">
        <w:rPr>
          <w:rFonts w:asciiTheme="minorHAnsi" w:eastAsia="Cambria" w:hAnsiTheme="minorHAnsi" w:cs="Times New Roman"/>
          <w:sz w:val="10"/>
          <w:szCs w:val="10"/>
        </w:rPr>
        <w:t xml:space="preserve">, college-educated, were the natural leaders. My participants who might be seen </w:t>
      </w:r>
      <w:proofErr w:type="gramStart"/>
      <w:r w:rsidRPr="00351FC5">
        <w:rPr>
          <w:rFonts w:asciiTheme="minorHAnsi" w:eastAsia="Cambria" w:hAnsiTheme="minorHAnsi" w:cs="Times New Roman"/>
          <w:sz w:val="10"/>
          <w:szCs w:val="10"/>
        </w:rPr>
        <w:t>as  potential</w:t>
      </w:r>
      <w:proofErr w:type="gramEnd"/>
      <w:r w:rsidRPr="00351FC5">
        <w:rPr>
          <w:rFonts w:asciiTheme="minorHAnsi" w:eastAsia="Cambria" w:hAnsiTheme="minorHAnsi" w:cs="Times New Roman"/>
          <w:sz w:val="10"/>
          <w:szCs w:val="10"/>
        </w:rPr>
        <w:t xml:space="preserve"> </w:t>
      </w:r>
      <w:r w:rsidRPr="00351FC5">
        <w:rPr>
          <w:rFonts w:asciiTheme="minorHAnsi" w:eastAsia="Cambria" w:hAnsiTheme="minorHAnsi" w:cs="Times New Roman"/>
          <w:sz w:val="10"/>
          <w:szCs w:val="16"/>
        </w:rPr>
        <w:t xml:space="preserve">leaders </w:t>
      </w:r>
      <w:r w:rsidRPr="00351FC5">
        <w:rPr>
          <w:rFonts w:asciiTheme="minorHAnsi" w:eastAsia="Cambria" w:hAnsiTheme="minorHAnsi" w:cs="Times New Roman"/>
          <w:bCs/>
          <w:sz w:val="10"/>
          <w:szCs w:val="16"/>
        </w:rPr>
        <w:t>do not come from such backgrounds. Many</w:t>
      </w:r>
      <w:r w:rsidRPr="00351FC5">
        <w:rPr>
          <w:rFonts w:asciiTheme="minorHAnsi" w:eastAsia="Cambria" w:hAnsiTheme="minorHAnsi" w:cs="Times New Roman"/>
          <w:sz w:val="10"/>
          <w:szCs w:val="16"/>
        </w:rPr>
        <w:t xml:space="preserve"> do </w:t>
      </w:r>
      <w:r w:rsidRPr="00351FC5">
        <w:rPr>
          <w:rFonts w:asciiTheme="minorHAnsi" w:eastAsia="Cambria" w:hAnsiTheme="minorHAnsi" w:cs="Times New Roman"/>
          <w:bCs/>
          <w:sz w:val="10"/>
          <w:szCs w:val="16"/>
        </w:rPr>
        <w:t xml:space="preserve">end up going to </w:t>
      </w:r>
      <w:proofErr w:type="gramStart"/>
      <w:r w:rsidRPr="00351FC5">
        <w:rPr>
          <w:rFonts w:asciiTheme="minorHAnsi" w:eastAsia="Cambria" w:hAnsiTheme="minorHAnsi" w:cs="Times New Roman"/>
          <w:bCs/>
          <w:sz w:val="10"/>
          <w:szCs w:val="16"/>
        </w:rPr>
        <w:t>college  and</w:t>
      </w:r>
      <w:proofErr w:type="gramEnd"/>
      <w:r w:rsidRPr="00351FC5">
        <w:rPr>
          <w:rFonts w:asciiTheme="minorHAnsi" w:eastAsia="Cambria" w:hAnsiTheme="minorHAnsi" w:cs="Times New Roman"/>
          <w:bCs/>
          <w:sz w:val="10"/>
          <w:szCs w:val="16"/>
        </w:rPr>
        <w:t xml:space="preserve"> becoming potential leaders, but they are privileged through this process rather than  prior to it.</w:t>
      </w:r>
      <w:r w:rsidRPr="00351FC5">
        <w:rPr>
          <w:rFonts w:asciiTheme="minorHAnsi" w:eastAsia="Cambria" w:hAnsiTheme="minorHAnsi" w:cs="Times New Roman"/>
          <w:sz w:val="10"/>
          <w:szCs w:val="16"/>
        </w:rPr>
        <w:t xml:space="preserve"> In addition, </w:t>
      </w:r>
      <w:r w:rsidRPr="00351FC5">
        <w:rPr>
          <w:rFonts w:asciiTheme="minorHAnsi" w:eastAsia="Cambria" w:hAnsiTheme="minorHAnsi" w:cs="Times New Roman"/>
          <w:bCs/>
          <w:sz w:val="10"/>
          <w:szCs w:val="16"/>
        </w:rPr>
        <w:t>their focus is</w:t>
      </w:r>
      <w:r w:rsidRPr="00351FC5">
        <w:rPr>
          <w:rFonts w:asciiTheme="minorHAnsi" w:eastAsia="Cambria" w:hAnsiTheme="minorHAnsi" w:cs="Times New Roman"/>
          <w:sz w:val="10"/>
          <w:szCs w:val="16"/>
        </w:rPr>
        <w:t xml:space="preserve"> most definitely </w:t>
      </w:r>
      <w:r w:rsidRPr="00351FC5">
        <w:rPr>
          <w:rFonts w:asciiTheme="minorHAnsi" w:eastAsia="Cambria" w:hAnsiTheme="minorHAnsi" w:cs="Times New Roman"/>
          <w:bCs/>
          <w:sz w:val="10"/>
          <w:szCs w:val="16"/>
        </w:rPr>
        <w:t>political as opposed to cultural</w:t>
      </w:r>
      <w:r w:rsidRPr="00351FC5">
        <w:rPr>
          <w:rFonts w:asciiTheme="minorHAnsi" w:eastAsia="Cambria" w:hAnsiTheme="minorHAnsi" w:cs="Times New Roman"/>
          <w:sz w:val="10"/>
          <w:szCs w:val="16"/>
        </w:rPr>
        <w:t>.  Nowhere in my research did I hear a Bill Cosby-</w:t>
      </w:r>
      <w:proofErr w:type="spellStart"/>
      <w:r w:rsidRPr="00351FC5">
        <w:rPr>
          <w:rFonts w:asciiTheme="minorHAnsi" w:eastAsia="Cambria" w:hAnsiTheme="minorHAnsi" w:cs="Times New Roman"/>
          <w:sz w:val="10"/>
          <w:szCs w:val="16"/>
        </w:rPr>
        <w:t>esque</w:t>
      </w:r>
      <w:proofErr w:type="spellEnd"/>
      <w:r w:rsidRPr="00351FC5">
        <w:rPr>
          <w:rFonts w:asciiTheme="minorHAnsi" w:eastAsia="Cambria" w:hAnsiTheme="minorHAnsi" w:cs="Times New Roman"/>
          <w:sz w:val="10"/>
          <w:szCs w:val="16"/>
        </w:rPr>
        <w:t xml:space="preserve"> injunction for Black people </w:t>
      </w:r>
      <w:proofErr w:type="gramStart"/>
      <w:r w:rsidRPr="00351FC5">
        <w:rPr>
          <w:rFonts w:asciiTheme="minorHAnsi" w:eastAsia="Cambria" w:hAnsiTheme="minorHAnsi" w:cs="Times New Roman"/>
          <w:sz w:val="10"/>
          <w:szCs w:val="16"/>
        </w:rPr>
        <w:t>to  shape</w:t>
      </w:r>
      <w:proofErr w:type="gramEnd"/>
      <w:r w:rsidRPr="00351FC5">
        <w:rPr>
          <w:rFonts w:asciiTheme="minorHAnsi" w:eastAsia="Cambria" w:hAnsiTheme="minorHAnsi" w:cs="Times New Roman"/>
          <w:sz w:val="10"/>
          <w:szCs w:val="16"/>
        </w:rPr>
        <w:t xml:space="preserve"> up and work harder. Instead, the critique </w:t>
      </w:r>
      <w:r w:rsidRPr="00351FC5">
        <w:rPr>
          <w:rFonts w:asciiTheme="minorHAnsi" w:eastAsia="Cambria" w:hAnsiTheme="minorHAnsi" w:cs="Times New Roman"/>
          <w:bCs/>
          <w:sz w:val="10"/>
          <w:szCs w:val="16"/>
        </w:rPr>
        <w:t xml:space="preserve">is </w:t>
      </w:r>
      <w:r w:rsidRPr="00351FC5">
        <w:rPr>
          <w:rFonts w:asciiTheme="minorHAnsi" w:eastAsia="Cambria" w:hAnsiTheme="minorHAnsi" w:cs="Times New Roman"/>
          <w:b/>
          <w:bCs/>
          <w:u w:val="single"/>
        </w:rPr>
        <w:t xml:space="preserve">[are] focused on “uplift </w:t>
      </w:r>
      <w:r w:rsidRPr="00351FC5">
        <w:rPr>
          <w:rFonts w:asciiTheme="minorHAnsi" w:eastAsia="Cambria" w:hAnsiTheme="minorHAnsi" w:cs="Times New Roman"/>
          <w:bCs/>
          <w:sz w:val="10"/>
          <w:szCs w:val="10"/>
        </w:rPr>
        <w:t>as group struggle</w:t>
      </w:r>
      <w:r w:rsidRPr="00351FC5">
        <w:rPr>
          <w:rFonts w:asciiTheme="minorHAnsi" w:eastAsia="Cambria" w:hAnsiTheme="minorHAnsi" w:cs="Times New Roman"/>
          <w:b/>
          <w:bCs/>
          <w:u w:val="single"/>
        </w:rPr>
        <w:t xml:space="preserve">” for </w:t>
      </w:r>
      <w:r w:rsidRPr="00351FC5">
        <w:rPr>
          <w:rFonts w:asciiTheme="minorHAnsi" w:eastAsia="Cambria" w:hAnsiTheme="minorHAnsi" w:cs="Times New Roman"/>
          <w:bCs/>
          <w:sz w:val="10"/>
          <w:szCs w:val="10"/>
        </w:rPr>
        <w:t>continued</w:t>
      </w:r>
      <w:r w:rsidRPr="00351FC5">
        <w:rPr>
          <w:rFonts w:asciiTheme="minorHAnsi" w:eastAsia="Cambria" w:hAnsiTheme="minorHAnsi" w:cs="Times New Roman"/>
          <w:b/>
          <w:bCs/>
          <w:u w:val="single"/>
        </w:rPr>
        <w:t xml:space="preserve"> liberation. </w:t>
      </w:r>
      <w:r w:rsidRPr="00351FC5">
        <w:rPr>
          <w:rFonts w:asciiTheme="minorHAnsi" w:eastAsia="Cambria" w:hAnsiTheme="minorHAnsi" w:cs="Times New Roman"/>
          <w:bCs/>
          <w:sz w:val="10"/>
          <w:szCs w:val="16"/>
        </w:rPr>
        <w:t>Finally,</w:t>
      </w:r>
      <w:r w:rsidRPr="00351FC5">
        <w:rPr>
          <w:rFonts w:asciiTheme="minorHAnsi" w:eastAsia="Cambria" w:hAnsiTheme="minorHAnsi" w:cs="Times New Roman"/>
          <w:b/>
          <w:bCs/>
          <w:sz w:val="18"/>
          <w:u w:val="single"/>
        </w:rPr>
        <w:t xml:space="preserve"> </w:t>
      </w:r>
      <w:r w:rsidRPr="00351FC5">
        <w:rPr>
          <w:rFonts w:asciiTheme="minorHAnsi" w:eastAsia="Cambria" w:hAnsiTheme="minorHAnsi" w:cs="Times New Roman"/>
          <w:bCs/>
          <w:sz w:val="10"/>
          <w:szCs w:val="10"/>
        </w:rPr>
        <w:t xml:space="preserve">these young leaders are </w:t>
      </w:r>
      <w:r w:rsidRPr="00351FC5">
        <w:rPr>
          <w:rFonts w:asciiTheme="minorHAnsi" w:eastAsia="Cambria" w:hAnsiTheme="minorHAnsi" w:cs="Times New Roman"/>
          <w:sz w:val="10"/>
          <w:szCs w:val="10"/>
        </w:rPr>
        <w:t>most definitely radicalized</w:t>
      </w:r>
      <w:r w:rsidRPr="00351FC5">
        <w:rPr>
          <w:rFonts w:asciiTheme="minorHAnsi" w:eastAsia="Cambria" w:hAnsiTheme="minorHAnsi" w:cs="Times New Roman"/>
          <w:b/>
          <w:u w:val="single"/>
        </w:rPr>
        <w:t xml:space="preserve"> </w:t>
      </w:r>
      <w:r w:rsidRPr="00351FC5">
        <w:rPr>
          <w:rFonts w:asciiTheme="minorHAnsi" w:eastAsia="Cambria" w:hAnsiTheme="minorHAnsi" w:cs="Times New Roman"/>
          <w:sz w:val="10"/>
          <w:szCs w:val="10"/>
        </w:rPr>
        <w:t xml:space="preserve">as opposed </w:t>
      </w:r>
      <w:proofErr w:type="gramStart"/>
      <w:r w:rsidRPr="00351FC5">
        <w:rPr>
          <w:rFonts w:asciiTheme="minorHAnsi" w:eastAsia="Cambria" w:hAnsiTheme="minorHAnsi" w:cs="Times New Roman"/>
          <w:sz w:val="10"/>
          <w:szCs w:val="10"/>
        </w:rPr>
        <w:t>to</w:t>
      </w:r>
      <w:proofErr w:type="gramEnd"/>
      <w:r w:rsidRPr="00351FC5">
        <w:rPr>
          <w:rFonts w:asciiTheme="minorHAnsi" w:eastAsia="Cambria" w:hAnsiTheme="minorHAnsi" w:cs="Times New Roman"/>
          <w:sz w:val="10"/>
          <w:szCs w:val="10"/>
        </w:rPr>
        <w:t xml:space="preserve"> interested in incremental charge that rocks no boats.</w:t>
      </w:r>
      <w:r w:rsidRPr="00351FC5">
        <w:rPr>
          <w:rFonts w:asciiTheme="minorHAnsi" w:eastAsia="Cambria" w:hAnsiTheme="minorHAnsi" w:cs="Times New Roman"/>
          <w:b/>
          <w:u w:val="single"/>
        </w:rPr>
        <w:t xml:space="preserve"> From </w:t>
      </w:r>
      <w:r w:rsidRPr="00351FC5">
        <w:rPr>
          <w:rFonts w:asciiTheme="minorHAnsi" w:eastAsia="Cambria" w:hAnsiTheme="minorHAnsi" w:cs="Times New Roman"/>
          <w:bCs/>
          <w:sz w:val="10"/>
          <w:szCs w:val="16"/>
        </w:rPr>
        <w:t>CRT and</w:t>
      </w:r>
      <w:r w:rsidRPr="00351FC5">
        <w:rPr>
          <w:rFonts w:asciiTheme="minorHAnsi" w:eastAsia="Cambria" w:hAnsiTheme="minorHAnsi" w:cs="Times New Roman"/>
          <w:b/>
          <w:bCs/>
          <w:sz w:val="18"/>
          <w:u w:val="single"/>
        </w:rPr>
        <w:t xml:space="preserve"> </w:t>
      </w:r>
      <w:r w:rsidRPr="00351FC5">
        <w:rPr>
          <w:rFonts w:asciiTheme="minorHAnsi" w:eastAsia="Cambria" w:hAnsiTheme="minorHAnsi" w:cs="Times New Roman"/>
          <w:b/>
          <w:bCs/>
          <w:u w:val="single"/>
        </w:rPr>
        <w:t xml:space="preserve">their </w:t>
      </w:r>
      <w:r w:rsidRPr="00351FC5">
        <w:rPr>
          <w:rFonts w:asciiTheme="minorHAnsi" w:eastAsia="Cambria" w:hAnsiTheme="minorHAnsi" w:cs="Times New Roman"/>
          <w:bCs/>
          <w:sz w:val="10"/>
          <w:szCs w:val="10"/>
        </w:rPr>
        <w:t xml:space="preserve">open critique of white supremacy to their </w:t>
      </w:r>
      <w:r w:rsidRPr="00351FC5">
        <w:rPr>
          <w:rFonts w:asciiTheme="minorHAnsi" w:eastAsia="Cambria" w:hAnsiTheme="minorHAnsi" w:cs="Times New Roman"/>
          <w:b/>
          <w:bCs/>
          <w:u w:val="single"/>
        </w:rPr>
        <w:t xml:space="preserve">willingness to call for change </w:t>
      </w:r>
      <w:r w:rsidRPr="00351FC5">
        <w:rPr>
          <w:rFonts w:asciiTheme="minorHAnsi" w:eastAsia="Cambria" w:hAnsiTheme="minorHAnsi" w:cs="Times New Roman"/>
          <w:bCs/>
          <w:sz w:val="10"/>
          <w:szCs w:val="10"/>
        </w:rPr>
        <w:t>openly</w:t>
      </w:r>
      <w:r w:rsidRPr="00351FC5">
        <w:rPr>
          <w:rFonts w:asciiTheme="minorHAnsi" w:eastAsia="Cambria" w:hAnsiTheme="minorHAnsi" w:cs="Times New Roman"/>
          <w:b/>
          <w:bCs/>
          <w:u w:val="single"/>
        </w:rPr>
        <w:t xml:space="preserve"> in </w:t>
      </w:r>
      <w:r w:rsidRPr="00351FC5">
        <w:rPr>
          <w:rFonts w:asciiTheme="minorHAnsi" w:eastAsia="Cambria" w:hAnsiTheme="minorHAnsi" w:cs="Times New Roman"/>
          <w:bCs/>
          <w:sz w:val="10"/>
          <w:szCs w:val="10"/>
        </w:rPr>
        <w:t xml:space="preserve">debate </w:t>
      </w:r>
      <w:r w:rsidRPr="00351FC5">
        <w:rPr>
          <w:rFonts w:asciiTheme="minorHAnsi" w:eastAsia="Cambria" w:hAnsiTheme="minorHAnsi" w:cs="Times New Roman"/>
          <w:b/>
          <w:bCs/>
          <w:u w:val="single"/>
        </w:rPr>
        <w:t xml:space="preserve">rounds, these </w:t>
      </w:r>
      <w:r w:rsidRPr="00351FC5">
        <w:rPr>
          <w:rFonts w:asciiTheme="minorHAnsi" w:eastAsia="Cambria" w:hAnsiTheme="minorHAnsi" w:cs="Times New Roman"/>
          <w:bCs/>
          <w:sz w:val="10"/>
          <w:szCs w:val="10"/>
        </w:rPr>
        <w:t>young</w:t>
      </w:r>
      <w:r w:rsidRPr="00351FC5">
        <w:rPr>
          <w:rFonts w:asciiTheme="minorHAnsi" w:eastAsia="Cambria" w:hAnsiTheme="minorHAnsi" w:cs="Times New Roman"/>
          <w:b/>
          <w:bCs/>
          <w:u w:val="single"/>
        </w:rPr>
        <w:t xml:space="preserve"> leaders are </w:t>
      </w:r>
      <w:r w:rsidRPr="00351FC5">
        <w:rPr>
          <w:rFonts w:asciiTheme="minorHAnsi" w:eastAsia="Cambria" w:hAnsiTheme="minorHAnsi" w:cs="Times New Roman"/>
          <w:bCs/>
          <w:sz w:val="10"/>
          <w:szCs w:val="10"/>
        </w:rPr>
        <w:t>contentious and</w:t>
      </w:r>
      <w:r w:rsidRPr="00351FC5">
        <w:rPr>
          <w:rFonts w:asciiTheme="minorHAnsi" w:eastAsia="Cambria" w:hAnsiTheme="minorHAnsi" w:cs="Times New Roman"/>
          <w:b/>
          <w:bCs/>
          <w:u w:val="single"/>
        </w:rPr>
        <w:t xml:space="preserve"> bold. </w:t>
      </w:r>
      <w:r w:rsidRPr="00351FC5">
        <w:rPr>
          <w:rFonts w:asciiTheme="minorHAnsi" w:eastAsia="Cambria" w:hAnsiTheme="minorHAnsi" w:cs="Times New Roman"/>
          <w:bCs/>
          <w:sz w:val="10"/>
          <w:szCs w:val="16"/>
        </w:rPr>
        <w:t>Two of my participants, and many of their</w:t>
      </w:r>
      <w:r w:rsidRPr="00351FC5">
        <w:rPr>
          <w:rFonts w:asciiTheme="minorHAnsi" w:eastAsia="Cambria" w:hAnsiTheme="minorHAnsi" w:cs="Times New Roman"/>
          <w:b/>
          <w:bCs/>
          <w:sz w:val="10"/>
          <w:szCs w:val="16"/>
          <w:u w:val="single"/>
        </w:rPr>
        <w:t xml:space="preserve"> </w:t>
      </w:r>
      <w:r w:rsidRPr="00351FC5">
        <w:rPr>
          <w:rFonts w:asciiTheme="minorHAnsi" w:eastAsia="Cambria" w:hAnsiTheme="minorHAnsi" w:cs="Times New Roman"/>
          <w:b/>
          <w:bCs/>
          <w:u w:val="single"/>
        </w:rPr>
        <w:t xml:space="preserve">former </w:t>
      </w:r>
      <w:proofErr w:type="gramStart"/>
      <w:r w:rsidRPr="00351FC5">
        <w:rPr>
          <w:rFonts w:asciiTheme="minorHAnsi" w:eastAsia="Cambria" w:hAnsiTheme="minorHAnsi" w:cs="Times New Roman"/>
          <w:b/>
          <w:bCs/>
          <w:u w:val="single"/>
        </w:rPr>
        <w:t>debate[</w:t>
      </w:r>
      <w:proofErr w:type="spellStart"/>
      <w:proofErr w:type="gramEnd"/>
      <w:r w:rsidRPr="00351FC5">
        <w:rPr>
          <w:rFonts w:asciiTheme="minorHAnsi" w:eastAsia="Cambria" w:hAnsiTheme="minorHAnsi" w:cs="Times New Roman"/>
          <w:b/>
          <w:bCs/>
          <w:u w:val="single"/>
        </w:rPr>
        <w:t>rs</w:t>
      </w:r>
      <w:proofErr w:type="spellEnd"/>
      <w:r w:rsidRPr="00351FC5">
        <w:rPr>
          <w:rFonts w:asciiTheme="minorHAnsi" w:eastAsia="Cambria" w:hAnsiTheme="minorHAnsi" w:cs="Times New Roman"/>
          <w:b/>
          <w:bCs/>
          <w:u w:val="single"/>
        </w:rPr>
        <w:t xml:space="preserve">], </w:t>
      </w:r>
      <w:r w:rsidRPr="00351FC5">
        <w:rPr>
          <w:rFonts w:asciiTheme="minorHAnsi" w:eastAsia="Cambria" w:hAnsiTheme="minorHAnsi" w:cs="Times New Roman"/>
          <w:bCs/>
          <w:sz w:val="10"/>
          <w:szCs w:val="16"/>
        </w:rPr>
        <w:t>peers,</w:t>
      </w:r>
      <w:r w:rsidRPr="00351FC5">
        <w:rPr>
          <w:rFonts w:asciiTheme="minorHAnsi" w:eastAsia="Cambria" w:hAnsiTheme="minorHAnsi" w:cs="Times New Roman"/>
          <w:b/>
          <w:bCs/>
          <w:sz w:val="18"/>
          <w:u w:val="single"/>
        </w:rPr>
        <w:t xml:space="preserve"> </w:t>
      </w:r>
      <w:r w:rsidRPr="00351FC5">
        <w:rPr>
          <w:rFonts w:asciiTheme="minorHAnsi" w:eastAsia="Cambria" w:hAnsiTheme="minorHAnsi" w:cs="Times New Roman"/>
          <w:b/>
          <w:bCs/>
          <w:u w:val="single"/>
        </w:rPr>
        <w:t xml:space="preserve">are involved with </w:t>
      </w:r>
      <w:r w:rsidRPr="00351FC5">
        <w:rPr>
          <w:rFonts w:asciiTheme="minorHAnsi" w:eastAsia="Cambria" w:hAnsiTheme="minorHAnsi" w:cs="Times New Roman"/>
          <w:bCs/>
          <w:sz w:val="10"/>
          <w:szCs w:val="10"/>
        </w:rPr>
        <w:t>a Baltimore group called Leaders of a Beautiful Struggle</w:t>
      </w:r>
      <w:r w:rsidRPr="00351FC5">
        <w:rPr>
          <w:rFonts w:asciiTheme="minorHAnsi" w:eastAsia="Cambria" w:hAnsiTheme="minorHAnsi" w:cs="Times New Roman"/>
          <w:sz w:val="10"/>
          <w:szCs w:val="10"/>
        </w:rPr>
        <w:t xml:space="preserve"> (LBS). The website of the </w:t>
      </w:r>
      <w:proofErr w:type="gramStart"/>
      <w:r w:rsidRPr="00351FC5">
        <w:rPr>
          <w:rFonts w:asciiTheme="minorHAnsi" w:eastAsia="Cambria" w:hAnsiTheme="minorHAnsi" w:cs="Times New Roman"/>
          <w:sz w:val="10"/>
          <w:szCs w:val="10"/>
        </w:rPr>
        <w:t>LBS  establishes</w:t>
      </w:r>
      <w:proofErr w:type="gramEnd"/>
      <w:r w:rsidRPr="00351FC5">
        <w:rPr>
          <w:rFonts w:asciiTheme="minorHAnsi" w:eastAsia="Cambria" w:hAnsiTheme="minorHAnsi" w:cs="Times New Roman"/>
          <w:sz w:val="10"/>
          <w:szCs w:val="10"/>
        </w:rPr>
        <w:t xml:space="preserve"> their identity:  </w:t>
      </w:r>
      <w:r w:rsidRPr="00351FC5">
        <w:rPr>
          <w:rFonts w:asciiTheme="minorHAnsi" w:eastAsia="Cambria" w:hAnsiTheme="minorHAnsi" w:cs="Times New Roman"/>
          <w:bCs/>
          <w:sz w:val="10"/>
          <w:szCs w:val="10"/>
        </w:rPr>
        <w:t xml:space="preserve">We are a dedicated group of Baltimore citizens who want to </w:t>
      </w:r>
      <w:r w:rsidRPr="00351FC5">
        <w:rPr>
          <w:rFonts w:asciiTheme="minorHAnsi" w:eastAsia="Cambria" w:hAnsiTheme="minorHAnsi" w:cs="Times New Roman"/>
          <w:b/>
          <w:bCs/>
          <w:u w:val="single"/>
        </w:rPr>
        <w:t xml:space="preserve">change </w:t>
      </w:r>
      <w:r w:rsidRPr="00351FC5">
        <w:rPr>
          <w:rFonts w:asciiTheme="minorHAnsi" w:eastAsia="Cambria" w:hAnsiTheme="minorHAnsi" w:cs="Times New Roman"/>
          <w:bCs/>
          <w:sz w:val="10"/>
          <w:szCs w:val="10"/>
        </w:rPr>
        <w:t>the city</w:t>
      </w:r>
      <w:r w:rsidRPr="00351FC5">
        <w:rPr>
          <w:rFonts w:asciiTheme="minorHAnsi" w:eastAsia="Cambria" w:hAnsiTheme="minorHAnsi" w:cs="Times New Roman"/>
          <w:b/>
          <w:bCs/>
          <w:u w:val="single"/>
        </w:rPr>
        <w:t xml:space="preserve"> through </w:t>
      </w:r>
      <w:r w:rsidRPr="00351FC5">
        <w:rPr>
          <w:rFonts w:asciiTheme="minorHAnsi" w:eastAsia="Cambria" w:hAnsiTheme="minorHAnsi" w:cs="Times New Roman"/>
          <w:bCs/>
          <w:sz w:val="10"/>
          <w:szCs w:val="16"/>
        </w:rPr>
        <w:t>governmental policy</w:t>
      </w:r>
      <w:r w:rsidRPr="00351FC5">
        <w:rPr>
          <w:rFonts w:asciiTheme="minorHAnsi" w:eastAsia="Cambria" w:hAnsiTheme="minorHAnsi" w:cs="Times New Roman"/>
          <w:b/>
          <w:bCs/>
          <w:sz w:val="18"/>
          <w:u w:val="single"/>
        </w:rPr>
        <w:t xml:space="preserve"> </w:t>
      </w:r>
      <w:r w:rsidRPr="00351FC5">
        <w:rPr>
          <w:rFonts w:asciiTheme="minorHAnsi" w:eastAsia="Cambria" w:hAnsiTheme="minorHAnsi" w:cs="Times New Roman"/>
          <w:b/>
          <w:bCs/>
          <w:u w:val="single"/>
        </w:rPr>
        <w:t xml:space="preserve">action. </w:t>
      </w:r>
      <w:r w:rsidRPr="00351FC5">
        <w:rPr>
          <w:rFonts w:asciiTheme="minorHAnsi" w:eastAsia="Cambria" w:hAnsiTheme="minorHAnsi" w:cs="Times New Roman"/>
          <w:bCs/>
          <w:sz w:val="10"/>
          <w:szCs w:val="16"/>
        </w:rPr>
        <w:t xml:space="preserve">Our purpose is to provide tangible, </w:t>
      </w:r>
      <w:proofErr w:type="gramStart"/>
      <w:r w:rsidRPr="00351FC5">
        <w:rPr>
          <w:rFonts w:asciiTheme="minorHAnsi" w:eastAsia="Cambria" w:hAnsiTheme="minorHAnsi" w:cs="Times New Roman"/>
          <w:bCs/>
          <w:sz w:val="10"/>
          <w:szCs w:val="16"/>
        </w:rPr>
        <w:t>concrete  solutions</w:t>
      </w:r>
      <w:proofErr w:type="gramEnd"/>
      <w:r w:rsidRPr="00351FC5">
        <w:rPr>
          <w:rFonts w:asciiTheme="minorHAnsi" w:eastAsia="Cambria" w:hAnsiTheme="minorHAnsi" w:cs="Times New Roman"/>
          <w:bCs/>
          <w:sz w:val="10"/>
          <w:szCs w:val="16"/>
        </w:rPr>
        <w:t xml:space="preserve"> to Baltimore’s problems</w:t>
      </w:r>
      <w:r w:rsidRPr="00351FC5">
        <w:rPr>
          <w:rFonts w:asciiTheme="minorHAnsi" w:eastAsia="Cambria" w:hAnsiTheme="minorHAnsi" w:cs="Times New Roman"/>
          <w:b/>
          <w:bCs/>
          <w:sz w:val="10"/>
          <w:szCs w:val="16"/>
          <w:u w:val="single"/>
        </w:rPr>
        <w:t xml:space="preserve"> </w:t>
      </w:r>
      <w:r w:rsidRPr="00351FC5">
        <w:rPr>
          <w:rFonts w:asciiTheme="minorHAnsi" w:eastAsia="Cambria" w:hAnsiTheme="minorHAnsi" w:cs="Times New Roman"/>
          <w:b/>
          <w:bCs/>
          <w:u w:val="single"/>
        </w:rPr>
        <w:t xml:space="preserve">and </w:t>
      </w:r>
      <w:r w:rsidRPr="00351FC5">
        <w:rPr>
          <w:rFonts w:asciiTheme="minorHAnsi" w:eastAsia="Cambria" w:hAnsiTheme="minorHAnsi" w:cs="Times New Roman"/>
          <w:bCs/>
          <w:sz w:val="10"/>
          <w:szCs w:val="16"/>
        </w:rPr>
        <w:t xml:space="preserve">to analyze the ways that external forces have contributed to the overall decline of our city. </w:t>
      </w:r>
      <w:r w:rsidRPr="00351FC5">
        <w:rPr>
          <w:rFonts w:asciiTheme="minorHAnsi" w:eastAsia="Cambria" w:hAnsiTheme="minorHAnsi" w:cs="Times New Roman"/>
          <w:sz w:val="10"/>
          <w:szCs w:val="16"/>
        </w:rPr>
        <w:t xml:space="preserve">(“Leaders of a </w:t>
      </w:r>
      <w:proofErr w:type="gramStart"/>
      <w:r w:rsidRPr="00351FC5">
        <w:rPr>
          <w:rFonts w:asciiTheme="minorHAnsi" w:eastAsia="Cambria" w:hAnsiTheme="minorHAnsi" w:cs="Times New Roman"/>
          <w:sz w:val="10"/>
          <w:szCs w:val="16"/>
        </w:rPr>
        <w:t>Beautiful  Struggle</w:t>
      </w:r>
      <w:proofErr w:type="gramEnd"/>
      <w:r w:rsidRPr="00351FC5">
        <w:rPr>
          <w:rFonts w:asciiTheme="minorHAnsi" w:eastAsia="Cambria" w:hAnsiTheme="minorHAnsi" w:cs="Times New Roman"/>
          <w:sz w:val="10"/>
          <w:szCs w:val="16"/>
        </w:rPr>
        <w:t xml:space="preserve">,” </w:t>
      </w:r>
      <w:proofErr w:type="spellStart"/>
      <w:r w:rsidRPr="00351FC5">
        <w:rPr>
          <w:rFonts w:asciiTheme="minorHAnsi" w:eastAsia="Cambria" w:hAnsiTheme="minorHAnsi" w:cs="Times New Roman"/>
          <w:sz w:val="10"/>
          <w:szCs w:val="16"/>
        </w:rPr>
        <w:t>n.d.</w:t>
      </w:r>
      <w:proofErr w:type="spellEnd"/>
      <w:r w:rsidRPr="00351FC5">
        <w:rPr>
          <w:rFonts w:asciiTheme="minorHAnsi" w:eastAsia="Cambria" w:hAnsiTheme="minorHAnsi" w:cs="Times New Roman"/>
          <w:sz w:val="10"/>
          <w:szCs w:val="16"/>
        </w:rPr>
        <w:t xml:space="preserve">)  </w:t>
      </w:r>
      <w:r w:rsidRPr="00351FC5">
        <w:rPr>
          <w:rFonts w:asciiTheme="minorHAnsi" w:eastAsia="Cambria" w:hAnsiTheme="minorHAnsi" w:cs="Times New Roman"/>
          <w:bCs/>
          <w:sz w:val="10"/>
          <w:szCs w:val="16"/>
        </w:rPr>
        <w:t>As we see in this statement of identity</w:t>
      </w:r>
      <w:r w:rsidRPr="00351FC5">
        <w:rPr>
          <w:rFonts w:asciiTheme="minorHAnsi" w:eastAsia="Cambria" w:hAnsiTheme="minorHAnsi" w:cs="Times New Roman"/>
          <w:sz w:val="10"/>
          <w:szCs w:val="16"/>
        </w:rPr>
        <w:t xml:space="preserve">, then, </w:t>
      </w:r>
      <w:r w:rsidRPr="00351FC5">
        <w:rPr>
          <w:rFonts w:asciiTheme="minorHAnsi" w:eastAsia="Cambria" w:hAnsiTheme="minorHAnsi" w:cs="Times New Roman"/>
          <w:bCs/>
          <w:sz w:val="10"/>
          <w:szCs w:val="16"/>
        </w:rPr>
        <w:t xml:space="preserve">LBS as one model of leadership is </w:t>
      </w:r>
      <w:proofErr w:type="gramStart"/>
      <w:r w:rsidRPr="00351FC5">
        <w:rPr>
          <w:rFonts w:asciiTheme="minorHAnsi" w:eastAsia="Cambria" w:hAnsiTheme="minorHAnsi" w:cs="Times New Roman"/>
          <w:bCs/>
          <w:sz w:val="10"/>
          <w:szCs w:val="16"/>
        </w:rPr>
        <w:t>focused  on</w:t>
      </w:r>
      <w:proofErr w:type="gramEnd"/>
      <w:r w:rsidRPr="00351FC5">
        <w:rPr>
          <w:rFonts w:asciiTheme="minorHAnsi" w:eastAsia="Cambria" w:hAnsiTheme="minorHAnsi" w:cs="Times New Roman"/>
          <w:bCs/>
          <w:sz w:val="10"/>
          <w:szCs w:val="16"/>
        </w:rPr>
        <w:t xml:space="preserve"> the political</w:t>
      </w:r>
      <w:r w:rsidRPr="00351FC5">
        <w:rPr>
          <w:rFonts w:asciiTheme="minorHAnsi" w:eastAsia="Cambria" w:hAnsiTheme="minorHAnsi" w:cs="Times New Roman"/>
          <w:sz w:val="10"/>
          <w:szCs w:val="16"/>
        </w:rPr>
        <w:t xml:space="preserve"> </w:t>
      </w:r>
      <w:r w:rsidRPr="00351FC5">
        <w:rPr>
          <w:rFonts w:asciiTheme="minorHAnsi" w:eastAsia="Cambria" w:hAnsiTheme="minorHAnsi" w:cs="Times New Roman"/>
          <w:bCs/>
          <w:sz w:val="10"/>
          <w:szCs w:val="16"/>
        </w:rPr>
        <w:t xml:space="preserve">and on an analysis of external influences; </w:t>
      </w:r>
      <w:r w:rsidRPr="00351FC5">
        <w:rPr>
          <w:rFonts w:asciiTheme="minorHAnsi" w:eastAsia="Cambria" w:hAnsiTheme="minorHAnsi" w:cs="Times New Roman"/>
          <w:sz w:val="10"/>
          <w:szCs w:val="16"/>
        </w:rPr>
        <w:t xml:space="preserve">this focus is very different from  a racial uplift position, and their model of leadership very different from the Talented  Tenth. </w:t>
      </w:r>
      <w:r w:rsidRPr="00351FC5">
        <w:rPr>
          <w:rFonts w:asciiTheme="minorHAnsi" w:eastAsia="Cambria" w:hAnsiTheme="minorHAnsi" w:cs="Times New Roman"/>
          <w:bCs/>
          <w:sz w:val="10"/>
          <w:szCs w:val="16"/>
        </w:rPr>
        <w:t>LBS</w:t>
      </w:r>
      <w:r w:rsidRPr="00351FC5">
        <w:rPr>
          <w:rFonts w:asciiTheme="minorHAnsi" w:eastAsia="Cambria" w:hAnsiTheme="minorHAnsi" w:cs="Times New Roman"/>
          <w:bCs/>
          <w:sz w:val="10"/>
          <w:szCs w:val="10"/>
        </w:rPr>
        <w:t xml:space="preserve"> has</w:t>
      </w:r>
      <w:r w:rsidRPr="00351FC5">
        <w:rPr>
          <w:rFonts w:asciiTheme="minorHAnsi" w:eastAsia="Cambria" w:hAnsiTheme="minorHAnsi" w:cs="Times New Roman"/>
          <w:b/>
          <w:bCs/>
          <w:u w:val="single"/>
        </w:rPr>
        <w:t xml:space="preserve"> developed platforms </w:t>
      </w:r>
      <w:r w:rsidRPr="00351FC5">
        <w:rPr>
          <w:rFonts w:asciiTheme="minorHAnsi" w:eastAsia="Cambria" w:hAnsiTheme="minorHAnsi" w:cs="Times New Roman"/>
          <w:bCs/>
          <w:sz w:val="10"/>
          <w:szCs w:val="10"/>
        </w:rPr>
        <w:t>regarding jobs, education, incarceration, and many other issues</w:t>
      </w:r>
      <w:r w:rsidRPr="00351FC5">
        <w:rPr>
          <w:rFonts w:asciiTheme="minorHAnsi" w:eastAsia="Cambria" w:hAnsiTheme="minorHAnsi" w:cs="Times New Roman"/>
          <w:b/>
          <w:bCs/>
          <w:u w:val="single"/>
        </w:rPr>
        <w:t xml:space="preserve"> </w:t>
      </w:r>
      <w:r w:rsidRPr="00351FC5">
        <w:rPr>
          <w:rFonts w:asciiTheme="minorHAnsi" w:eastAsia="Cambria" w:hAnsiTheme="minorHAnsi" w:cs="Times New Roman"/>
          <w:bCs/>
          <w:sz w:val="10"/>
          <w:szCs w:val="16"/>
        </w:rPr>
        <w:t>facing Black people in the city.</w:t>
      </w:r>
      <w:r w:rsidRPr="00351FC5">
        <w:rPr>
          <w:rFonts w:asciiTheme="minorHAnsi" w:eastAsia="Cambria" w:hAnsiTheme="minorHAnsi" w:cs="Times New Roman"/>
          <w:sz w:val="10"/>
          <w:szCs w:val="16"/>
        </w:rPr>
        <w:t xml:space="preserve"> </w:t>
      </w:r>
      <w:r w:rsidRPr="00351FC5">
        <w:rPr>
          <w:rFonts w:asciiTheme="minorHAnsi" w:eastAsia="Cambria" w:hAnsiTheme="minorHAnsi" w:cs="Times New Roman"/>
          <w:sz w:val="10"/>
          <w:szCs w:val="10"/>
        </w:rPr>
        <w:t xml:space="preserve">They hold monthly forums for discussion </w:t>
      </w:r>
      <w:proofErr w:type="gramStart"/>
      <w:r w:rsidRPr="00351FC5">
        <w:rPr>
          <w:rFonts w:asciiTheme="minorHAnsi" w:eastAsia="Cambria" w:hAnsiTheme="minorHAnsi" w:cs="Times New Roman"/>
          <w:sz w:val="10"/>
          <w:szCs w:val="10"/>
        </w:rPr>
        <w:t>of  these</w:t>
      </w:r>
      <w:proofErr w:type="gramEnd"/>
      <w:r w:rsidRPr="00351FC5">
        <w:rPr>
          <w:rFonts w:asciiTheme="minorHAnsi" w:eastAsia="Cambria" w:hAnsiTheme="minorHAnsi" w:cs="Times New Roman"/>
          <w:sz w:val="10"/>
          <w:szCs w:val="10"/>
        </w:rPr>
        <w:t xml:space="preserve"> topics, inviting guests and discussing the topics themselves. Further, one of the </w:t>
      </w:r>
      <w:proofErr w:type="gramStart"/>
      <w:r w:rsidRPr="00351FC5">
        <w:rPr>
          <w:rFonts w:asciiTheme="minorHAnsi" w:eastAsia="Cambria" w:hAnsiTheme="minorHAnsi" w:cs="Times New Roman"/>
          <w:sz w:val="10"/>
          <w:szCs w:val="10"/>
        </w:rPr>
        <w:t>LBS  members</w:t>
      </w:r>
      <w:proofErr w:type="gramEnd"/>
      <w:r w:rsidRPr="00351FC5">
        <w:rPr>
          <w:rFonts w:asciiTheme="minorHAnsi" w:eastAsia="Cambria" w:hAnsiTheme="minorHAnsi" w:cs="Times New Roman"/>
          <w:sz w:val="10"/>
          <w:szCs w:val="10"/>
        </w:rPr>
        <w:t xml:space="preserve"> ran for City Council this year. He lost, but plans to run again.</w:t>
      </w:r>
      <w:r w:rsidRPr="00351FC5">
        <w:rPr>
          <w:rFonts w:asciiTheme="minorHAnsi" w:eastAsia="Cambria" w:hAnsiTheme="minorHAnsi" w:cs="Times New Roman"/>
          <w:sz w:val="16"/>
          <w:szCs w:val="16"/>
        </w:rPr>
        <w:t xml:space="preserve"> </w:t>
      </w:r>
      <w:r w:rsidRPr="00351FC5">
        <w:rPr>
          <w:rFonts w:asciiTheme="minorHAnsi" w:eastAsia="Cambria" w:hAnsiTheme="minorHAnsi" w:cs="Times New Roman"/>
          <w:bCs/>
          <w:sz w:val="10"/>
          <w:szCs w:val="16"/>
        </w:rPr>
        <w:t xml:space="preserve">The training </w:t>
      </w:r>
      <w:proofErr w:type="gramStart"/>
      <w:r w:rsidRPr="00351FC5">
        <w:rPr>
          <w:rFonts w:asciiTheme="minorHAnsi" w:eastAsia="Cambria" w:hAnsiTheme="minorHAnsi" w:cs="Times New Roman"/>
          <w:bCs/>
          <w:sz w:val="10"/>
          <w:szCs w:val="16"/>
        </w:rPr>
        <w:t>my  participants</w:t>
      </w:r>
      <w:proofErr w:type="gramEnd"/>
      <w:r w:rsidRPr="00351FC5">
        <w:rPr>
          <w:rFonts w:asciiTheme="minorHAnsi" w:eastAsia="Cambria" w:hAnsiTheme="minorHAnsi" w:cs="Times New Roman"/>
          <w:bCs/>
          <w:sz w:val="10"/>
          <w:szCs w:val="16"/>
        </w:rPr>
        <w:t xml:space="preserve"> discuss,</w:t>
      </w:r>
      <w:r w:rsidRPr="00351FC5">
        <w:rPr>
          <w:rFonts w:asciiTheme="minorHAnsi" w:eastAsia="Cambria" w:hAnsiTheme="minorHAnsi" w:cs="Times New Roman"/>
          <w:b/>
          <w:bCs/>
          <w:sz w:val="10"/>
          <w:szCs w:val="16"/>
          <w:u w:val="single"/>
        </w:rPr>
        <w:t xml:space="preserve"> </w:t>
      </w:r>
      <w:r w:rsidRPr="00351FC5">
        <w:rPr>
          <w:rFonts w:asciiTheme="minorHAnsi" w:eastAsia="Cambria" w:hAnsiTheme="minorHAnsi" w:cs="Times New Roman"/>
          <w:b/>
          <w:bCs/>
          <w:u w:val="single"/>
        </w:rPr>
        <w:t xml:space="preserve">[debate] </w:t>
      </w:r>
      <w:r w:rsidRPr="00351FC5">
        <w:rPr>
          <w:rFonts w:asciiTheme="minorHAnsi" w:eastAsia="Cambria" w:hAnsiTheme="minorHAnsi" w:cs="Times New Roman"/>
          <w:bCs/>
          <w:sz w:val="10"/>
          <w:szCs w:val="10"/>
        </w:rPr>
        <w:t>therefore, is not in the abstract: it</w:t>
      </w:r>
      <w:r w:rsidRPr="00351FC5">
        <w:rPr>
          <w:rFonts w:asciiTheme="minorHAnsi" w:eastAsia="Cambria" w:hAnsiTheme="minorHAnsi" w:cs="Times New Roman"/>
          <w:b/>
          <w:bCs/>
          <w:u w:val="single"/>
        </w:rPr>
        <w:t xml:space="preserve"> is training for the real world, </w:t>
      </w:r>
      <w:r w:rsidRPr="00351FC5">
        <w:rPr>
          <w:rFonts w:asciiTheme="minorHAnsi" w:eastAsia="Cambria" w:hAnsiTheme="minorHAnsi" w:cs="Times New Roman"/>
          <w:sz w:val="10"/>
          <w:szCs w:val="16"/>
        </w:rPr>
        <w:t>for  their own empowerment and that of their communities.</w:t>
      </w:r>
      <w:r w:rsidRPr="00351FC5">
        <w:rPr>
          <w:rFonts w:asciiTheme="minorHAnsi" w:eastAsia="Cambria" w:hAnsiTheme="minorHAnsi" w:cs="Times New Roman"/>
          <w:sz w:val="18"/>
        </w:rPr>
        <w:t xml:space="preserve"> </w:t>
      </w:r>
      <w:r w:rsidRPr="00351FC5">
        <w:rPr>
          <w:rFonts w:asciiTheme="minorHAnsi" w:eastAsia="Cambria" w:hAnsiTheme="minorHAnsi" w:cs="Times New Roman"/>
          <w:sz w:val="10"/>
          <w:szCs w:val="10"/>
        </w:rPr>
        <w:t xml:space="preserve">This work is extending into </w:t>
      </w:r>
      <w:proofErr w:type="gramStart"/>
      <w:r w:rsidRPr="00351FC5">
        <w:rPr>
          <w:rFonts w:asciiTheme="minorHAnsi" w:eastAsia="Cambria" w:hAnsiTheme="minorHAnsi" w:cs="Times New Roman"/>
          <w:sz w:val="10"/>
          <w:szCs w:val="10"/>
        </w:rPr>
        <w:t>local  high</w:t>
      </w:r>
      <w:proofErr w:type="gramEnd"/>
      <w:r w:rsidRPr="00351FC5">
        <w:rPr>
          <w:rFonts w:asciiTheme="minorHAnsi" w:eastAsia="Cambria" w:hAnsiTheme="minorHAnsi" w:cs="Times New Roman"/>
          <w:sz w:val="10"/>
          <w:szCs w:val="10"/>
        </w:rPr>
        <w:t xml:space="preserve"> schools, as well, and Paul Robeson High School now has students</w:t>
      </w:r>
    </w:p>
    <w:p w14:paraId="4D21E403" w14:textId="7453CBBA" w:rsidR="0038593D" w:rsidRDefault="001961C4" w:rsidP="00636487">
      <w:pPr>
        <w:rPr>
          <w:rFonts w:asciiTheme="majorHAnsi" w:hAnsiTheme="majorHAnsi"/>
        </w:rPr>
      </w:pPr>
      <w:r>
        <w:rPr>
          <w:rFonts w:asciiTheme="majorHAnsi" w:hAnsiTheme="majorHAnsi"/>
        </w:rPr>
        <w:t>Because I care about the future of this activity and believe debate should be a safe space, I affi</w:t>
      </w:r>
      <w:r w:rsidR="001B06A4">
        <w:rPr>
          <w:rFonts w:asciiTheme="majorHAnsi" w:hAnsiTheme="majorHAnsi"/>
        </w:rPr>
        <w:t>r</w:t>
      </w:r>
      <w:r>
        <w:rPr>
          <w:rFonts w:asciiTheme="majorHAnsi" w:hAnsiTheme="majorHAnsi"/>
        </w:rPr>
        <w:t>m.</w:t>
      </w:r>
    </w:p>
    <w:p w14:paraId="7458F7C2" w14:textId="1425B46E" w:rsidR="00445267" w:rsidRDefault="00445267" w:rsidP="00445267">
      <w:pPr>
        <w:pStyle w:val="Heading1"/>
      </w:pPr>
      <w:r>
        <w:t>Frontlines</w:t>
      </w:r>
    </w:p>
    <w:p w14:paraId="540128B5" w14:textId="6CE15A4F" w:rsidR="00445267" w:rsidRPr="008B2E0E" w:rsidRDefault="001961C4" w:rsidP="00445267">
      <w:pPr>
        <w:pStyle w:val="loose"/>
        <w:rPr>
          <w:b/>
        </w:rPr>
      </w:pPr>
      <w:r>
        <w:rPr>
          <w:b/>
        </w:rPr>
        <w:t>Your</w:t>
      </w:r>
      <w:r w:rsidR="00445267" w:rsidRPr="00DA5544">
        <w:rPr>
          <w:b/>
        </w:rPr>
        <w:t xml:space="preserve"> use of theory is part and parcel of the problem that the 1AC points out. </w:t>
      </w:r>
      <w:r w:rsidR="00445267" w:rsidRPr="00DA5544">
        <w:rPr>
          <w:rStyle w:val="StyleUnderline"/>
        </w:rPr>
        <w:t xml:space="preserve">Their ruse of [education/fairness] is being used to shift discourse away from my advocacy, in the same way that the state uses appeals to the ethical to shift discourse away from their oppressive policies.  </w:t>
      </w:r>
      <w:r w:rsidR="00445267" w:rsidRPr="00DA5544">
        <w:rPr>
          <w:b/>
        </w:rPr>
        <w:t xml:space="preserve">Claims of fairness and objectivity are ways to silence our voices. </w:t>
      </w:r>
      <w:proofErr w:type="gramStart"/>
      <w:r w:rsidR="00445267" w:rsidRPr="00DA5544">
        <w:rPr>
          <w:b/>
        </w:rPr>
        <w:t>Delgado</w:t>
      </w:r>
      <w:r w:rsidR="00445267">
        <w:t xml:space="preserve"> </w:t>
      </w:r>
      <w:r w:rsidR="00445267" w:rsidRPr="0021527E">
        <w:t xml:space="preserve"> </w:t>
      </w:r>
      <w:r w:rsidR="00445267" w:rsidRPr="00DA5544">
        <w:rPr>
          <w:sz w:val="12"/>
          <w:szCs w:val="12"/>
        </w:rPr>
        <w:t>Richard</w:t>
      </w:r>
      <w:proofErr w:type="gramEnd"/>
      <w:r w:rsidR="00445267" w:rsidRPr="00DA5544">
        <w:rPr>
          <w:sz w:val="12"/>
          <w:szCs w:val="12"/>
        </w:rPr>
        <w:t xml:space="preserve"> Delgado Law Professor at University of Colorado</w:t>
      </w:r>
      <w:r w:rsidR="00445267" w:rsidRPr="00DA5544">
        <w:rPr>
          <w:rStyle w:val="FootnoteReference"/>
          <w:rFonts w:eastAsiaTheme="majorEastAsia"/>
          <w:sz w:val="12"/>
          <w:szCs w:val="12"/>
        </w:rPr>
        <w:footnoteReference w:id="1"/>
      </w:r>
    </w:p>
    <w:p w14:paraId="4B8386D6" w14:textId="77777777" w:rsidR="00445267" w:rsidRPr="00A6646D" w:rsidRDefault="00445267" w:rsidP="00445267">
      <w:pPr>
        <w:pStyle w:val="loose"/>
        <w:ind w:left="720"/>
        <w:jc w:val="both"/>
        <w:rPr>
          <w:rStyle w:val="StyleUnderline"/>
          <w:sz w:val="20"/>
          <w:szCs w:val="20"/>
        </w:rPr>
      </w:pPr>
      <w:r w:rsidRPr="00DA5544">
        <w:rPr>
          <w:b/>
          <w:highlight w:val="green"/>
          <w:u w:val="single"/>
        </w:rPr>
        <w:t>We have</w:t>
      </w:r>
      <w:r w:rsidRPr="00A6646D">
        <w:rPr>
          <w:b/>
          <w:u w:val="single"/>
        </w:rPr>
        <w:t xml:space="preserve"> cleverly </w:t>
      </w:r>
      <w:r w:rsidRPr="00DA5544">
        <w:rPr>
          <w:b/>
          <w:highlight w:val="green"/>
          <w:u w:val="single"/>
        </w:rPr>
        <w:t>built power's view of the appropriate standard</w:t>
      </w:r>
      <w:r w:rsidRPr="00A6646D">
        <w:rPr>
          <w:b/>
          <w:u w:val="single"/>
        </w:rPr>
        <w:t xml:space="preserve"> of conduct </w:t>
      </w:r>
      <w:r w:rsidRPr="00DA5544">
        <w:rPr>
          <w:b/>
          <w:highlight w:val="green"/>
          <w:u w:val="single"/>
        </w:rPr>
        <w:t>into the</w:t>
      </w:r>
      <w:r w:rsidRPr="00A6646D">
        <w:rPr>
          <w:b/>
          <w:u w:val="single"/>
        </w:rPr>
        <w:t xml:space="preserve"> very </w:t>
      </w:r>
      <w:r w:rsidRPr="00DA5544">
        <w:rPr>
          <w:b/>
          <w:highlight w:val="green"/>
          <w:u w:val="single"/>
        </w:rPr>
        <w:t xml:space="preserve">term </w:t>
      </w:r>
      <w:r w:rsidRPr="00DA5544">
        <w:rPr>
          <w:rStyle w:val="italic"/>
          <w:b/>
          <w:highlight w:val="green"/>
          <w:u w:val="single"/>
        </w:rPr>
        <w:t>fair.</w:t>
      </w:r>
      <w:r w:rsidRPr="00A6646D">
        <w:rPr>
          <w:b/>
          <w:u w:val="single"/>
        </w:rPr>
        <w:t xml:space="preserve"> Thus, </w:t>
      </w:r>
      <w:r w:rsidRPr="00DA5544">
        <w:rPr>
          <w:b/>
          <w:highlight w:val="green"/>
          <w:u w:val="single"/>
        </w:rPr>
        <w:t>the stronger party is able to have</w:t>
      </w:r>
      <w:r w:rsidRPr="00A6646D">
        <w:rPr>
          <w:b/>
          <w:u w:val="single"/>
        </w:rPr>
        <w:t xml:space="preserve"> his/</w:t>
      </w:r>
      <w:r w:rsidRPr="00DA5544">
        <w:rPr>
          <w:b/>
          <w:highlight w:val="green"/>
          <w:u w:val="single"/>
        </w:rPr>
        <w:t>her</w:t>
      </w:r>
      <w:r w:rsidRPr="00A6646D">
        <w:rPr>
          <w:b/>
          <w:u w:val="single"/>
        </w:rPr>
        <w:t xml:space="preserve"> </w:t>
      </w:r>
      <w:r w:rsidRPr="00DA5544">
        <w:rPr>
          <w:b/>
          <w:highlight w:val="green"/>
          <w:u w:val="single"/>
        </w:rPr>
        <w:t>way</w:t>
      </w:r>
      <w:r w:rsidRPr="00A6646D">
        <w:rPr>
          <w:b/>
          <w:u w:val="single"/>
        </w:rPr>
        <w:t xml:space="preserve"> </w:t>
      </w:r>
      <w:r w:rsidRPr="00DA5544">
        <w:rPr>
          <w:b/>
          <w:highlight w:val="green"/>
          <w:u w:val="single"/>
        </w:rPr>
        <w:t>and</w:t>
      </w:r>
      <w:r w:rsidRPr="00A6646D">
        <w:rPr>
          <w:b/>
          <w:u w:val="single"/>
        </w:rPr>
        <w:t xml:space="preserve"> </w:t>
      </w:r>
      <w:r w:rsidRPr="00DA5544">
        <w:rPr>
          <w:b/>
          <w:highlight w:val="green"/>
          <w:u w:val="single"/>
        </w:rPr>
        <w:t>see</w:t>
      </w:r>
      <w:r w:rsidRPr="00A6646D">
        <w:rPr>
          <w:b/>
          <w:u w:val="single"/>
        </w:rPr>
        <w:t xml:space="preserve"> </w:t>
      </w:r>
      <w:r w:rsidRPr="00DA5544">
        <w:rPr>
          <w:b/>
          <w:highlight w:val="green"/>
          <w:u w:val="single"/>
        </w:rPr>
        <w:t>her</w:t>
      </w:r>
      <w:r w:rsidRPr="00A6646D">
        <w:rPr>
          <w:b/>
          <w:u w:val="single"/>
        </w:rPr>
        <w:t>/him</w:t>
      </w:r>
      <w:r w:rsidRPr="00DA5544">
        <w:rPr>
          <w:b/>
          <w:highlight w:val="green"/>
          <w:u w:val="single"/>
        </w:rPr>
        <w:t>self</w:t>
      </w:r>
      <w:r w:rsidRPr="00A6646D">
        <w:rPr>
          <w:b/>
          <w:u w:val="single"/>
        </w:rPr>
        <w:t xml:space="preserve"> as </w:t>
      </w:r>
      <w:r w:rsidRPr="00DA5544">
        <w:rPr>
          <w:b/>
          <w:highlight w:val="green"/>
          <w:u w:val="single"/>
        </w:rPr>
        <w:t>principled</w:t>
      </w:r>
      <w:r w:rsidRPr="00A6646D">
        <w:rPr>
          <w:b/>
          <w:u w:val="single"/>
        </w:rPr>
        <w:t xml:space="preserve"> at the same </w:t>
      </w:r>
      <w:proofErr w:type="spellStart"/>
      <w:proofErr w:type="gramStart"/>
      <w:r w:rsidRPr="00A6646D">
        <w:rPr>
          <w:b/>
          <w:u w:val="single"/>
        </w:rPr>
        <w:t>time</w:t>
      </w:r>
      <w:r w:rsidRPr="008B2E0E">
        <w:t>.</w:t>
      </w:r>
      <w:r w:rsidRPr="00A6646D">
        <w:rPr>
          <w:sz w:val="12"/>
          <w:szCs w:val="12"/>
        </w:rPr>
        <w:t>Yet</w:t>
      </w:r>
      <w:proofErr w:type="spellEnd"/>
      <w:proofErr w:type="gramEnd"/>
      <w:r w:rsidRPr="00A6646D">
        <w:rPr>
          <w:sz w:val="12"/>
          <w:szCs w:val="12"/>
        </w:rPr>
        <w:t xml:space="preserve"> society and law accept only this latter message (or something like it), and not the former, more nuanced ones, to mean refusal. Why?</w:t>
      </w:r>
      <w:r>
        <w:t xml:space="preserve"> </w:t>
      </w:r>
      <w:r w:rsidRPr="00DA5544">
        <w:rPr>
          <w:b/>
          <w:highlight w:val="green"/>
          <w:u w:val="single"/>
        </w:rPr>
        <w:t>The "objective" approach</w:t>
      </w:r>
      <w:r w:rsidRPr="0055068D">
        <w:rPr>
          <w:b/>
          <w:u w:val="single"/>
        </w:rPr>
        <w:t xml:space="preserve"> is not inherently better or </w:t>
      </w:r>
      <w:proofErr w:type="gramStart"/>
      <w:r w:rsidRPr="0055068D">
        <w:rPr>
          <w:b/>
          <w:u w:val="single"/>
        </w:rPr>
        <w:t>more fair</w:t>
      </w:r>
      <w:proofErr w:type="gramEnd"/>
      <w:r w:rsidRPr="0055068D">
        <w:rPr>
          <w:b/>
          <w:u w:val="single"/>
        </w:rPr>
        <w:t xml:space="preserve">. Rather, it </w:t>
      </w:r>
      <w:r w:rsidRPr="00DA5544">
        <w:rPr>
          <w:b/>
          <w:highlight w:val="green"/>
          <w:u w:val="single"/>
        </w:rPr>
        <w:t xml:space="preserve">is accepted because it embodies the sense of the stronger party, who centuries ago found </w:t>
      </w:r>
      <w:proofErr w:type="gramStart"/>
      <w:r w:rsidRPr="00DA5544">
        <w:rPr>
          <w:b/>
          <w:highlight w:val="green"/>
          <w:u w:val="single"/>
        </w:rPr>
        <w:t>himself</w:t>
      </w:r>
      <w:proofErr w:type="gramEnd"/>
      <w:r w:rsidRPr="00DA5544">
        <w:rPr>
          <w:b/>
          <w:highlight w:val="green"/>
          <w:u w:val="single"/>
        </w:rPr>
        <w:t xml:space="preserve"> in a position to dictate what permission meant</w:t>
      </w:r>
      <w:r w:rsidRPr="0055068D">
        <w:rPr>
          <w:b/>
          <w:u w:val="single"/>
        </w:rPr>
        <w:t xml:space="preserve">. </w:t>
      </w:r>
      <w:r w:rsidRPr="00DA5544">
        <w:rPr>
          <w:b/>
          <w:highlight w:val="green"/>
          <w:u w:val="single"/>
        </w:rPr>
        <w:t>Allowing ourselves to be drawn into</w:t>
      </w:r>
      <w:r w:rsidRPr="0055068D">
        <w:rPr>
          <w:b/>
          <w:u w:val="single"/>
        </w:rPr>
        <w:t xml:space="preserve"> reflexive, predictable </w:t>
      </w:r>
      <w:r w:rsidRPr="00DA5544">
        <w:rPr>
          <w:b/>
          <w:highlight w:val="green"/>
          <w:u w:val="single"/>
        </w:rPr>
        <w:t>arguments about</w:t>
      </w:r>
      <w:r>
        <w:t xml:space="preserve"> </w:t>
      </w:r>
      <w:proofErr w:type="spellStart"/>
      <w:r w:rsidRPr="009B1812">
        <w:rPr>
          <w:sz w:val="20"/>
          <w:szCs w:val="20"/>
        </w:rPr>
        <w:t>administrability</w:t>
      </w:r>
      <w:proofErr w:type="spellEnd"/>
      <w:r w:rsidRPr="009B1812">
        <w:rPr>
          <w:sz w:val="20"/>
          <w:szCs w:val="20"/>
        </w:rPr>
        <w:t>,</w:t>
      </w:r>
      <w:r>
        <w:t xml:space="preserve"> </w:t>
      </w:r>
      <w:r w:rsidRPr="00DA5544">
        <w:rPr>
          <w:b/>
          <w:highlight w:val="green"/>
          <w:u w:val="single"/>
        </w:rPr>
        <w:t>fairness</w:t>
      </w:r>
      <w:r w:rsidRPr="000A75F6">
        <w:rPr>
          <w:b/>
        </w:rPr>
        <w:t>,</w:t>
      </w:r>
      <w:r>
        <w:t xml:space="preserve"> </w:t>
      </w:r>
      <w:r w:rsidRPr="009B1812">
        <w:rPr>
          <w:sz w:val="20"/>
          <w:szCs w:val="20"/>
        </w:rPr>
        <w:t>stability, and ease of determination</w:t>
      </w:r>
      <w:r>
        <w:t xml:space="preserve"> </w:t>
      </w:r>
      <w:r w:rsidRPr="00DA5544">
        <w:rPr>
          <w:b/>
          <w:highlight w:val="green"/>
          <w:u w:val="single"/>
        </w:rPr>
        <w:t>points us away from</w:t>
      </w:r>
      <w:r w:rsidRPr="0055068D">
        <w:rPr>
          <w:b/>
          <w:u w:val="single"/>
        </w:rPr>
        <w:t xml:space="preserve"> what </w:t>
      </w:r>
      <w:bookmarkStart w:id="1" w:name="PAGE_821_8325"/>
      <w:bookmarkEnd w:id="1"/>
      <w:r w:rsidRPr="0055068D">
        <w:rPr>
          <w:b/>
          <w:u w:val="single"/>
        </w:rPr>
        <w:t> [*821</w:t>
      </w:r>
      <w:proofErr w:type="gramStart"/>
      <w:r w:rsidRPr="0055068D">
        <w:rPr>
          <w:b/>
          <w:u w:val="single"/>
        </w:rPr>
        <w:t>]  really</w:t>
      </w:r>
      <w:proofErr w:type="gramEnd"/>
      <w:r w:rsidRPr="0055068D">
        <w:rPr>
          <w:b/>
          <w:u w:val="single"/>
        </w:rPr>
        <w:t xml:space="preserve"> counts: </w:t>
      </w:r>
      <w:r w:rsidRPr="00DA5544">
        <w:rPr>
          <w:b/>
          <w:highlight w:val="green"/>
          <w:u w:val="single"/>
        </w:rPr>
        <w:t>the way in which stronger parties have managed</w:t>
      </w:r>
      <w:r w:rsidRPr="0055068D">
        <w:rPr>
          <w:b/>
          <w:u w:val="single"/>
        </w:rPr>
        <w:t xml:space="preserve"> </w:t>
      </w:r>
      <w:r w:rsidRPr="00DA5544">
        <w:rPr>
          <w:b/>
          <w:highlight w:val="green"/>
          <w:u w:val="single"/>
        </w:rPr>
        <w:t>to inscribe their views</w:t>
      </w:r>
      <w:r w:rsidRPr="0055068D">
        <w:rPr>
          <w:b/>
          <w:u w:val="single"/>
        </w:rPr>
        <w:t xml:space="preserve"> and interests </w:t>
      </w:r>
      <w:r w:rsidRPr="00DA5544">
        <w:rPr>
          <w:b/>
          <w:highlight w:val="green"/>
          <w:u w:val="single"/>
        </w:rPr>
        <w:t>into "external" culture</w:t>
      </w:r>
      <w:r w:rsidRPr="0055068D">
        <w:rPr>
          <w:sz w:val="20"/>
          <w:szCs w:val="20"/>
          <w:u w:val="single"/>
        </w:rPr>
        <w:t>,</w:t>
      </w:r>
      <w:r w:rsidRPr="009B1812">
        <w:rPr>
          <w:sz w:val="20"/>
          <w:szCs w:val="20"/>
        </w:rPr>
        <w:t xml:space="preserve"> so that we are now enamored with that way of judging action. First, we read our values and preferences into the culture; then we pretend to consult that culture meekly and humbly in order to judge our own acts.</w:t>
      </w:r>
      <w:r>
        <w:t xml:space="preserve"> </w:t>
      </w:r>
    </w:p>
    <w:p w14:paraId="0FD8ACD7" w14:textId="3FBDE0BE" w:rsidR="00445267" w:rsidRDefault="00445267" w:rsidP="00445267">
      <w:pPr>
        <w:tabs>
          <w:tab w:val="left" w:pos="7137"/>
        </w:tabs>
        <w:rPr>
          <w:b/>
        </w:rPr>
      </w:pPr>
      <w:r w:rsidRPr="00657FF9">
        <w:rPr>
          <w:b/>
        </w:rPr>
        <w:t>Specifically, the law is created to curtail the options of the disabled</w:t>
      </w:r>
      <w:r w:rsidR="001961C4">
        <w:rPr>
          <w:b/>
        </w:rPr>
        <w:t xml:space="preserve"> or female</w:t>
      </w:r>
      <w:r w:rsidRPr="00657FF9">
        <w:rPr>
          <w:b/>
        </w:rPr>
        <w:t xml:space="preserve"> body. Any praxis we take is delegitimized because it’s not rational or good enough. I am a disabled </w:t>
      </w:r>
      <w:r w:rsidR="001961C4">
        <w:rPr>
          <w:b/>
        </w:rPr>
        <w:t xml:space="preserve">female </w:t>
      </w:r>
      <w:r w:rsidRPr="00657FF9">
        <w:rPr>
          <w:b/>
        </w:rPr>
        <w:t>body. T</w:t>
      </w:r>
      <w:r w:rsidR="001961C4">
        <w:rPr>
          <w:b/>
        </w:rPr>
        <w:t>elling me how I can engage in</w:t>
      </w:r>
      <w:r w:rsidRPr="00657FF9">
        <w:rPr>
          <w:b/>
        </w:rPr>
        <w:t xml:space="preserve"> </w:t>
      </w:r>
      <w:r w:rsidR="001961C4">
        <w:rPr>
          <w:b/>
        </w:rPr>
        <w:t>this</w:t>
      </w:r>
      <w:r w:rsidRPr="00657FF9">
        <w:rPr>
          <w:b/>
        </w:rPr>
        <w:t xml:space="preserve"> praxis is demeaning and is the exact logic I am criticizing. That means your performance links into the role of the ballot- you act like the state, regulating what actions are right and wrong and attempting to normalize all behavior.</w:t>
      </w:r>
      <w:r>
        <w:rPr>
          <w:b/>
        </w:rPr>
        <w:t xml:space="preserve"> You are the power structures I am criticizing at work</w:t>
      </w:r>
      <w:proofErr w:type="gramStart"/>
      <w:r>
        <w:rPr>
          <w:b/>
        </w:rPr>
        <w:t>- which</w:t>
      </w:r>
      <w:proofErr w:type="gramEnd"/>
      <w:r>
        <w:rPr>
          <w:b/>
        </w:rPr>
        <w:t xml:space="preserve"> means if I win </w:t>
      </w:r>
      <w:r w:rsidR="001961C4">
        <w:rPr>
          <w:b/>
        </w:rPr>
        <w:t>that debate should be a safe space,</w:t>
      </w:r>
      <w:r>
        <w:rPr>
          <w:b/>
        </w:rPr>
        <w:t xml:space="preserve"> your actions are oppressive and should be rejected. </w:t>
      </w:r>
    </w:p>
    <w:p w14:paraId="7829E51A" w14:textId="12C2553A" w:rsidR="00994F4C" w:rsidRDefault="001B06A4" w:rsidP="00636487">
      <w:pPr>
        <w:rPr>
          <w:rFonts w:asciiTheme="majorHAnsi" w:hAnsiTheme="majorHAnsi"/>
        </w:rPr>
      </w:pPr>
      <w:r>
        <w:rPr>
          <w:rFonts w:asciiTheme="majorHAnsi" w:hAnsiTheme="majorHAnsi"/>
        </w:rPr>
        <w:t>A/T perceived:</w:t>
      </w:r>
    </w:p>
    <w:p w14:paraId="444C48B1" w14:textId="4077BFA5" w:rsidR="001B06A4" w:rsidRPr="002F32F7" w:rsidRDefault="001B06A4" w:rsidP="00636487">
      <w:pPr>
        <w:rPr>
          <w:rFonts w:asciiTheme="majorHAnsi" w:hAnsiTheme="majorHAnsi"/>
        </w:rPr>
      </w:pPr>
      <w:r>
        <w:rPr>
          <w:rFonts w:asciiTheme="majorHAnsi" w:hAnsiTheme="majorHAnsi"/>
        </w:rPr>
        <w:t xml:space="preserve">The thesis of the aff is a criticism of judges who don’t perceive injustices- the judges who vote for </w:t>
      </w:r>
    </w:p>
    <w:p w14:paraId="7A46FDFE" w14:textId="77777777" w:rsidR="00636487" w:rsidRPr="00EB6174" w:rsidRDefault="00636487" w:rsidP="00EB6174"/>
    <w:sectPr w:rsidR="00636487" w:rsidRPr="00EB6174"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D5309" w14:textId="77777777" w:rsidR="001B06A4" w:rsidRDefault="001B06A4" w:rsidP="00445267">
      <w:pPr>
        <w:spacing w:after="0" w:line="240" w:lineRule="auto"/>
      </w:pPr>
      <w:r>
        <w:separator/>
      </w:r>
    </w:p>
  </w:endnote>
  <w:endnote w:type="continuationSeparator" w:id="0">
    <w:p w14:paraId="4B56978F" w14:textId="77777777" w:rsidR="001B06A4" w:rsidRDefault="001B06A4" w:rsidP="0044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8BFA2B" w14:textId="77777777" w:rsidR="001B06A4" w:rsidRDefault="001B06A4" w:rsidP="00445267">
      <w:pPr>
        <w:spacing w:after="0" w:line="240" w:lineRule="auto"/>
      </w:pPr>
      <w:r>
        <w:separator/>
      </w:r>
    </w:p>
  </w:footnote>
  <w:footnote w:type="continuationSeparator" w:id="0">
    <w:p w14:paraId="32583297" w14:textId="77777777" w:rsidR="001B06A4" w:rsidRDefault="001B06A4" w:rsidP="00445267">
      <w:pPr>
        <w:spacing w:after="0" w:line="240" w:lineRule="auto"/>
      </w:pPr>
      <w:r>
        <w:continuationSeparator/>
      </w:r>
    </w:p>
  </w:footnote>
  <w:footnote w:id="1">
    <w:p w14:paraId="066B7991" w14:textId="77777777" w:rsidR="001B06A4" w:rsidRPr="00353A63" w:rsidRDefault="001B06A4" w:rsidP="00445267">
      <w:pPr>
        <w:pStyle w:val="FootnoteText"/>
        <w:rPr>
          <w:rFonts w:ascii="Times New Roman" w:hAnsi="Times New Roman"/>
          <w:sz w:val="16"/>
          <w:szCs w:val="16"/>
        </w:rPr>
      </w:pPr>
      <w:r w:rsidRPr="00353A63">
        <w:rPr>
          <w:rStyle w:val="FootnoteReference"/>
          <w:rFonts w:ascii="Times New Roman" w:hAnsi="Times New Roman"/>
          <w:sz w:val="16"/>
          <w:szCs w:val="16"/>
        </w:rPr>
        <w:footnoteRef/>
      </w:r>
      <w:r w:rsidRPr="00353A63">
        <w:rPr>
          <w:rFonts w:ascii="Times New Roman" w:hAnsi="Times New Roman"/>
          <w:sz w:val="16"/>
          <w:szCs w:val="16"/>
        </w:rPr>
        <w:t xml:space="preserve"> , 1992 [Richard, “Shadowboxing: An Essay On Power,” In Cornell Law Review, May]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Team" w:val="Cy-Fair"/>
    <w:docVar w:name="VerbatimMac" w:val="True"/>
    <w:docVar w:name="VerbatimVersion" w:val="5.0"/>
  </w:docVars>
  <w:rsids>
    <w:rsidRoot w:val="00EB6174"/>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6D51"/>
    <w:rsid w:val="00100B28"/>
    <w:rsid w:val="00117316"/>
    <w:rsid w:val="001209B4"/>
    <w:rsid w:val="001761FC"/>
    <w:rsid w:val="00182655"/>
    <w:rsid w:val="001840F2"/>
    <w:rsid w:val="00185134"/>
    <w:rsid w:val="001856C6"/>
    <w:rsid w:val="00191B5F"/>
    <w:rsid w:val="00192487"/>
    <w:rsid w:val="00193416"/>
    <w:rsid w:val="00195073"/>
    <w:rsid w:val="001961C4"/>
    <w:rsid w:val="0019668D"/>
    <w:rsid w:val="001A1704"/>
    <w:rsid w:val="001A25FD"/>
    <w:rsid w:val="001A5371"/>
    <w:rsid w:val="001A72C7"/>
    <w:rsid w:val="001B06A4"/>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32F7"/>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593D"/>
    <w:rsid w:val="00390FB9"/>
    <w:rsid w:val="003933F9"/>
    <w:rsid w:val="00395864"/>
    <w:rsid w:val="00396557"/>
    <w:rsid w:val="00397316"/>
    <w:rsid w:val="003A248F"/>
    <w:rsid w:val="003A4D9C"/>
    <w:rsid w:val="003B05D1"/>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5267"/>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6487"/>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1F32"/>
    <w:rsid w:val="00717B01"/>
    <w:rsid w:val="007227D9"/>
    <w:rsid w:val="0072491F"/>
    <w:rsid w:val="00725598"/>
    <w:rsid w:val="00726F39"/>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1F4B"/>
    <w:rsid w:val="007C22C5"/>
    <w:rsid w:val="007C57E1"/>
    <w:rsid w:val="007C5811"/>
    <w:rsid w:val="007D2DF5"/>
    <w:rsid w:val="007D451A"/>
    <w:rsid w:val="007D5E3E"/>
    <w:rsid w:val="007D7596"/>
    <w:rsid w:val="007E242C"/>
    <w:rsid w:val="007E6631"/>
    <w:rsid w:val="00803A12"/>
    <w:rsid w:val="00805417"/>
    <w:rsid w:val="00806E0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F4C"/>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04E"/>
    <w:rsid w:val="00EA58CE"/>
    <w:rsid w:val="00EB33FF"/>
    <w:rsid w:val="00EB3D1A"/>
    <w:rsid w:val="00EB6174"/>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BF8D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A17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17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17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17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A17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17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704"/>
  </w:style>
  <w:style w:type="character" w:customStyle="1" w:styleId="Heading1Char">
    <w:name w:val="Heading 1 Char"/>
    <w:aliases w:val="Pocket Char"/>
    <w:basedOn w:val="DefaultParagraphFont"/>
    <w:link w:val="Heading1"/>
    <w:uiPriority w:val="9"/>
    <w:rsid w:val="001A17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17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170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A170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A1704"/>
    <w:rPr>
      <w:b/>
      <w:sz w:val="26"/>
      <w:u w:val="none"/>
    </w:rPr>
  </w:style>
  <w:style w:type="character" w:customStyle="1" w:styleId="StyleUnderline">
    <w:name w:val="Style Underline"/>
    <w:aliases w:val="Underline,Style Bold Underline,apple-style-span + 6 pt,Bold,Kern at 16 pt,Style,Intense Emphasis1,Intense Emphasis11,Intense Emphasis2,HHeading 3 + 12 pt,Cards + Font: 12 pt Char,Intense Emphasis111,Intense Emphasis1111,Intense Emphasis3,c"/>
    <w:basedOn w:val="DefaultParagraphFont"/>
    <w:uiPriority w:val="1"/>
    <w:qFormat/>
    <w:rsid w:val="001A1704"/>
    <w:rPr>
      <w:b w:val="0"/>
      <w:sz w:val="22"/>
      <w:u w:val="single"/>
    </w:rPr>
  </w:style>
  <w:style w:type="character" w:styleId="Emphasis">
    <w:name w:val="Emphasis"/>
    <w:basedOn w:val="DefaultParagraphFont"/>
    <w:uiPriority w:val="20"/>
    <w:qFormat/>
    <w:rsid w:val="001A17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1704"/>
    <w:rPr>
      <w:color w:val="auto"/>
      <w:u w:val="none"/>
    </w:rPr>
  </w:style>
  <w:style w:type="character" w:styleId="Hyperlink">
    <w:name w:val="Hyperlink"/>
    <w:basedOn w:val="DefaultParagraphFont"/>
    <w:uiPriority w:val="99"/>
    <w:semiHidden/>
    <w:unhideWhenUsed/>
    <w:rsid w:val="001A1704"/>
    <w:rPr>
      <w:color w:val="auto"/>
      <w:u w:val="none"/>
    </w:rPr>
  </w:style>
  <w:style w:type="paragraph" w:styleId="DocumentMap">
    <w:name w:val="Document Map"/>
    <w:basedOn w:val="Normal"/>
    <w:link w:val="DocumentMapChar"/>
    <w:uiPriority w:val="99"/>
    <w:semiHidden/>
    <w:unhideWhenUsed/>
    <w:rsid w:val="001A17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1704"/>
    <w:rPr>
      <w:rFonts w:ascii="Lucida Grande" w:hAnsi="Lucida Grande" w:cs="Lucida Grande"/>
    </w:rPr>
  </w:style>
  <w:style w:type="paragraph" w:styleId="FootnoteText">
    <w:name w:val="footnote text"/>
    <w:basedOn w:val="Normal"/>
    <w:link w:val="FootnoteTextChar"/>
    <w:uiPriority w:val="99"/>
    <w:unhideWhenUsed/>
    <w:rsid w:val="00445267"/>
    <w:pPr>
      <w:spacing w:after="0" w:line="240" w:lineRule="auto"/>
    </w:pPr>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445267"/>
    <w:rPr>
      <w:rFonts w:ascii="Georgia" w:eastAsia="Calibri" w:hAnsi="Georgia" w:cs="Times New Roman"/>
      <w:sz w:val="20"/>
      <w:szCs w:val="20"/>
    </w:rPr>
  </w:style>
  <w:style w:type="character" w:styleId="FootnoteReference">
    <w:name w:val="footnote reference"/>
    <w:uiPriority w:val="99"/>
    <w:unhideWhenUsed/>
    <w:rsid w:val="00445267"/>
    <w:rPr>
      <w:vertAlign w:val="superscript"/>
    </w:rPr>
  </w:style>
  <w:style w:type="paragraph" w:customStyle="1" w:styleId="loose">
    <w:name w:val="loose"/>
    <w:basedOn w:val="Normal"/>
    <w:rsid w:val="00445267"/>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basedOn w:val="DefaultParagraphFont"/>
    <w:rsid w:val="00445267"/>
  </w:style>
  <w:style w:type="paragraph" w:customStyle="1" w:styleId="UnderlinePara">
    <w:name w:val="Underline Para"/>
    <w:basedOn w:val="Normal"/>
    <w:uiPriority w:val="1"/>
    <w:rsid w:val="00445267"/>
    <w:pPr>
      <w:widowControl w:val="0"/>
      <w:suppressAutoHyphens/>
      <w:spacing w:after="200" w:line="256" w:lineRule="auto"/>
      <w:contextualSpacing/>
      <w:jc w:val="both"/>
    </w:pPr>
    <w:rPr>
      <w:rFonts w:asciiTheme="minorHAnsi" w:hAnsiTheme="minorHAnsi"/>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A1704"/>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A170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A170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A170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1A170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A17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1704"/>
  </w:style>
  <w:style w:type="character" w:customStyle="1" w:styleId="Heading1Char">
    <w:name w:val="Heading 1 Char"/>
    <w:aliases w:val="Pocket Char"/>
    <w:basedOn w:val="DefaultParagraphFont"/>
    <w:link w:val="Heading1"/>
    <w:uiPriority w:val="9"/>
    <w:rsid w:val="001A1704"/>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A1704"/>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A1704"/>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1A1704"/>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1A1704"/>
    <w:rPr>
      <w:b/>
      <w:sz w:val="26"/>
      <w:u w:val="none"/>
    </w:rPr>
  </w:style>
  <w:style w:type="character" w:customStyle="1" w:styleId="StyleUnderline">
    <w:name w:val="Style Underline"/>
    <w:aliases w:val="Underline,Style Bold Underline,apple-style-span + 6 pt,Bold,Kern at 16 pt,Style,Intense Emphasis1,Intense Emphasis11,Intense Emphasis2,HHeading 3 + 12 pt,Cards + Font: 12 pt Char,Intense Emphasis111,Intense Emphasis1111,Intense Emphasis3,c"/>
    <w:basedOn w:val="DefaultParagraphFont"/>
    <w:uiPriority w:val="1"/>
    <w:qFormat/>
    <w:rsid w:val="001A1704"/>
    <w:rPr>
      <w:b w:val="0"/>
      <w:sz w:val="22"/>
      <w:u w:val="single"/>
    </w:rPr>
  </w:style>
  <w:style w:type="character" w:styleId="Emphasis">
    <w:name w:val="Emphasis"/>
    <w:basedOn w:val="DefaultParagraphFont"/>
    <w:uiPriority w:val="20"/>
    <w:qFormat/>
    <w:rsid w:val="001A1704"/>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A1704"/>
    <w:rPr>
      <w:color w:val="auto"/>
      <w:u w:val="none"/>
    </w:rPr>
  </w:style>
  <w:style w:type="character" w:styleId="Hyperlink">
    <w:name w:val="Hyperlink"/>
    <w:basedOn w:val="DefaultParagraphFont"/>
    <w:uiPriority w:val="99"/>
    <w:semiHidden/>
    <w:unhideWhenUsed/>
    <w:rsid w:val="001A1704"/>
    <w:rPr>
      <w:color w:val="auto"/>
      <w:u w:val="none"/>
    </w:rPr>
  </w:style>
  <w:style w:type="paragraph" w:styleId="DocumentMap">
    <w:name w:val="Document Map"/>
    <w:basedOn w:val="Normal"/>
    <w:link w:val="DocumentMapChar"/>
    <w:uiPriority w:val="99"/>
    <w:semiHidden/>
    <w:unhideWhenUsed/>
    <w:rsid w:val="001A170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A1704"/>
    <w:rPr>
      <w:rFonts w:ascii="Lucida Grande" w:hAnsi="Lucida Grande" w:cs="Lucida Grande"/>
    </w:rPr>
  </w:style>
  <w:style w:type="paragraph" w:styleId="FootnoteText">
    <w:name w:val="footnote text"/>
    <w:basedOn w:val="Normal"/>
    <w:link w:val="FootnoteTextChar"/>
    <w:uiPriority w:val="99"/>
    <w:unhideWhenUsed/>
    <w:rsid w:val="00445267"/>
    <w:pPr>
      <w:spacing w:after="0" w:line="240" w:lineRule="auto"/>
    </w:pPr>
    <w:rPr>
      <w:rFonts w:ascii="Georgia" w:eastAsia="Calibri" w:hAnsi="Georgia" w:cs="Times New Roman"/>
      <w:sz w:val="20"/>
      <w:szCs w:val="20"/>
    </w:rPr>
  </w:style>
  <w:style w:type="character" w:customStyle="1" w:styleId="FootnoteTextChar">
    <w:name w:val="Footnote Text Char"/>
    <w:basedOn w:val="DefaultParagraphFont"/>
    <w:link w:val="FootnoteText"/>
    <w:uiPriority w:val="99"/>
    <w:rsid w:val="00445267"/>
    <w:rPr>
      <w:rFonts w:ascii="Georgia" w:eastAsia="Calibri" w:hAnsi="Georgia" w:cs="Times New Roman"/>
      <w:sz w:val="20"/>
      <w:szCs w:val="20"/>
    </w:rPr>
  </w:style>
  <w:style w:type="character" w:styleId="FootnoteReference">
    <w:name w:val="footnote reference"/>
    <w:uiPriority w:val="99"/>
    <w:unhideWhenUsed/>
    <w:rsid w:val="00445267"/>
    <w:rPr>
      <w:vertAlign w:val="superscript"/>
    </w:rPr>
  </w:style>
  <w:style w:type="paragraph" w:customStyle="1" w:styleId="loose">
    <w:name w:val="loose"/>
    <w:basedOn w:val="Normal"/>
    <w:rsid w:val="00445267"/>
    <w:pPr>
      <w:spacing w:before="100" w:beforeAutospacing="1" w:after="100" w:afterAutospacing="1" w:line="240" w:lineRule="auto"/>
    </w:pPr>
    <w:rPr>
      <w:rFonts w:ascii="Times New Roman" w:eastAsia="Times New Roman" w:hAnsi="Times New Roman" w:cs="Times New Roman"/>
      <w:sz w:val="24"/>
    </w:rPr>
  </w:style>
  <w:style w:type="character" w:customStyle="1" w:styleId="italic">
    <w:name w:val="italic"/>
    <w:basedOn w:val="DefaultParagraphFont"/>
    <w:rsid w:val="00445267"/>
  </w:style>
  <w:style w:type="paragraph" w:customStyle="1" w:styleId="UnderlinePara">
    <w:name w:val="Underline Para"/>
    <w:basedOn w:val="Normal"/>
    <w:uiPriority w:val="1"/>
    <w:rsid w:val="00445267"/>
    <w:pPr>
      <w:widowControl w:val="0"/>
      <w:suppressAutoHyphens/>
      <w:spacing w:after="200" w:line="256" w:lineRule="auto"/>
      <w:contextualSpacing/>
      <w:jc w:val="both"/>
    </w:pPr>
    <w:rPr>
      <w:rFonts w:asciiTheme="minorHAnsi" w:hAnsiTheme="minorHAns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BBE803B-FD3E-FC43-819B-807E5E5DC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157</TotalTime>
  <Pages>2</Pages>
  <Words>3097</Words>
  <Characters>17654</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20710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Cameron McConway</dc:creator>
  <cp:keywords>5.2</cp:keywords>
  <dc:description/>
  <cp:lastModifiedBy>Cameron McConway</cp:lastModifiedBy>
  <cp:revision>5</cp:revision>
  <dcterms:created xsi:type="dcterms:W3CDTF">2015-11-05T23:26:00Z</dcterms:created>
  <dcterms:modified xsi:type="dcterms:W3CDTF">2015-11-10T19:05:00Z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